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C7D" w:rsidRDefault="00C65C7D" w:rsidP="00C65C7D">
      <w:pPr>
        <w:pStyle w:val="113"/>
        <w:tabs>
          <w:tab w:val="left" w:pos="3430"/>
        </w:tabs>
        <w:spacing w:before="61"/>
        <w:ind w:left="0"/>
        <w:rPr>
          <w:bCs w:val="0"/>
          <w:color w:val="000000"/>
          <w:szCs w:val="22"/>
        </w:rPr>
      </w:pPr>
    </w:p>
    <w:p w:rsidR="00C65C7D" w:rsidRPr="00CA1BBE" w:rsidRDefault="00C65C7D" w:rsidP="00C65C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974" w:rsidRDefault="00F55D42" w:rsidP="00C65C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6686550" cy="9193460"/>
            <wp:effectExtent l="19050" t="0" r="0" b="0"/>
            <wp:docPr id="2" name="Рисунок 1" descr="C:\Users\User\Desktop\раб. стол\45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. стол\456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9193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40C6" w:rsidRPr="009E13EA" w:rsidRDefault="00A940C6" w:rsidP="00C65C7D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A940C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9E13E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                                                                              </w:t>
      </w:r>
    </w:p>
    <w:p w:rsidR="009B5622" w:rsidRPr="00F55D42" w:rsidRDefault="00A940C6" w:rsidP="00C65C7D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9E13E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                                    </w:t>
      </w:r>
      <w:r w:rsidR="009B562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          </w:t>
      </w:r>
    </w:p>
    <w:p w:rsidR="00F55D42" w:rsidRDefault="009B5622" w:rsidP="00C65C7D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de-AT"/>
        </w:rPr>
      </w:pPr>
      <w:r w:rsidRPr="00F55D4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                                        </w:t>
      </w:r>
    </w:p>
    <w:p w:rsidR="00F55D42" w:rsidRDefault="00F55D42" w:rsidP="00C65C7D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de-AT"/>
        </w:rPr>
      </w:pPr>
    </w:p>
    <w:p w:rsidR="00F55D42" w:rsidRDefault="00F55D42" w:rsidP="00C65C7D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de-AT"/>
        </w:rPr>
      </w:pPr>
    </w:p>
    <w:p w:rsidR="00C65C7D" w:rsidRPr="004F3446" w:rsidRDefault="00F55D42" w:rsidP="00C65C7D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de-AT"/>
        </w:rPr>
        <w:t xml:space="preserve">                            </w:t>
      </w:r>
      <w:r w:rsidR="00A940C6" w:rsidRPr="009E13E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="00C65C7D" w:rsidRPr="00E94B5E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C65C7D" w:rsidRDefault="00C65C7D" w:rsidP="00C65C7D">
      <w:pPr>
        <w:autoSpaceDE w:val="0"/>
        <w:autoSpaceDN w:val="0"/>
        <w:spacing w:after="0" w:line="230" w:lineRule="auto"/>
        <w:rPr>
          <w:lang w:val="ru-RU"/>
        </w:rPr>
      </w:pPr>
    </w:p>
    <w:p w:rsidR="00C65C7D" w:rsidRPr="00E94B5E" w:rsidRDefault="00C65C7D" w:rsidP="00C65C7D">
      <w:pPr>
        <w:autoSpaceDE w:val="0"/>
        <w:autoSpaceDN w:val="0"/>
        <w:spacing w:after="0" w:line="230" w:lineRule="auto"/>
        <w:ind w:firstLine="180"/>
        <w:rPr>
          <w:lang w:val="ru-RU"/>
        </w:rPr>
      </w:pP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C65C7D" w:rsidRPr="00E94B5E" w:rsidRDefault="00C65C7D" w:rsidP="00C65C7D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E94B5E">
        <w:rPr>
          <w:lang w:val="ru-RU"/>
        </w:rPr>
        <w:br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C65C7D" w:rsidRPr="00E94B5E" w:rsidRDefault="00C65C7D" w:rsidP="00C65C7D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раскрывается через модули.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</w:t>
      </w:r>
      <w:r w:rsidRPr="00E94B5E">
        <w:rPr>
          <w:lang w:val="ru-RU"/>
        </w:rPr>
        <w:br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C65C7D" w:rsidRPr="00E94B5E" w:rsidRDefault="00C65C7D" w:rsidP="00C65C7D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</w:t>
      </w:r>
    </w:p>
    <w:p w:rsidR="00C65C7D" w:rsidRPr="00E94B5E" w:rsidRDefault="00C65C7D" w:rsidP="00C65C7D">
      <w:pPr>
        <w:tabs>
          <w:tab w:val="left" w:pos="180"/>
        </w:tabs>
        <w:autoSpaceDE w:val="0"/>
        <w:autoSpaceDN w:val="0"/>
        <w:spacing w:before="190" w:after="0" w:line="281" w:lineRule="auto"/>
        <w:ind w:right="864"/>
        <w:rPr>
          <w:lang w:val="ru-RU"/>
        </w:rPr>
      </w:pPr>
      <w:r w:rsidRPr="00E94B5E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C65C7D" w:rsidRPr="00E94B5E" w:rsidRDefault="00C65C7D" w:rsidP="00C65C7D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требованиями времени и инновационными установками отечественного </w:t>
      </w:r>
      <w:r w:rsidRPr="00E94B5E">
        <w:rPr>
          <w:lang w:val="ru-RU"/>
        </w:rPr>
        <w:br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образования, обозначенными во ФГОС НОО, данная программа обеспечивает реализацию </w:t>
      </w:r>
      <w:r w:rsidRPr="00E94B5E">
        <w:rPr>
          <w:lang w:val="ru-RU"/>
        </w:rPr>
        <w:br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обновлённой концептуальной идеи учебного предмета «Технология».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C65C7D" w:rsidRPr="00E94B5E" w:rsidRDefault="00C65C7D" w:rsidP="00C65C7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В курсе технологии осуществляется реализация широкого спектра межпредметных связей.</w:t>
      </w:r>
    </w:p>
    <w:p w:rsidR="00C65C7D" w:rsidRPr="00E94B5E" w:rsidRDefault="00C65C7D" w:rsidP="00C65C7D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E94B5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Математика 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:rsidR="00C65C7D" w:rsidRPr="00E94B5E" w:rsidRDefault="00C65C7D" w:rsidP="00C65C7D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— использование средств художественной выразительности, законов и правил декоративно-прикладного искусства и дизайна.</w:t>
      </w:r>
    </w:p>
    <w:p w:rsidR="00C65C7D" w:rsidRPr="00E94B5E" w:rsidRDefault="00C65C7D" w:rsidP="00C65C7D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E94B5E">
        <w:rPr>
          <w:rFonts w:ascii="Times New Roman" w:eastAsia="Times New Roman" w:hAnsi="Times New Roman"/>
          <w:b/>
          <w:color w:val="000000"/>
          <w:sz w:val="24"/>
          <w:lang w:val="ru-RU"/>
        </w:rPr>
        <w:t>Окружающий мир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 </w:t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b/>
          <w:color w:val="000000"/>
          <w:sz w:val="24"/>
          <w:lang w:val="ru-RU"/>
        </w:rPr>
        <w:t>Родной язык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C65C7D" w:rsidRPr="00E94B5E" w:rsidRDefault="00C65C7D" w:rsidP="00C65C7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94B5E">
        <w:rPr>
          <w:rFonts w:ascii="Times New Roman" w:eastAsia="Times New Roman" w:hAnsi="Times New Roman"/>
          <w:b/>
          <w:color w:val="000000"/>
          <w:sz w:val="24"/>
          <w:lang w:val="ru-RU"/>
        </w:rPr>
        <w:t>Литературное чтени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е — работа с текстами для создания образа, реализуемого в изделии.</w:t>
      </w:r>
    </w:p>
    <w:p w:rsidR="00C65C7D" w:rsidRPr="00BD41C3" w:rsidRDefault="00C65C7D" w:rsidP="00C65C7D">
      <w:pPr>
        <w:autoSpaceDE w:val="0"/>
        <w:autoSpaceDN w:val="0"/>
        <w:spacing w:before="70" w:after="0" w:line="262" w:lineRule="auto"/>
        <w:ind w:right="720"/>
        <w:rPr>
          <w:lang w:val="ru-RU"/>
        </w:rPr>
        <w:sectPr w:rsidR="00C65C7D" w:rsidRPr="00BD41C3" w:rsidSect="004F3446">
          <w:pgSz w:w="11900" w:h="16840"/>
          <w:pgMar w:top="286" w:right="704" w:bottom="378" w:left="666" w:header="720" w:footer="720" w:gutter="0"/>
          <w:cols w:space="720"/>
          <w:docGrid w:linePitch="360"/>
        </w:sectPr>
      </w:pP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Важнейшая особенность уроков технологии в начальной школе — предметно-практическая деятельность как необходимая с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оставляющая целостного процесса интеллектуального, а 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такж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е</w:t>
      </w:r>
    </w:p>
    <w:p w:rsidR="00C65C7D" w:rsidRPr="00E94B5E" w:rsidRDefault="00C65C7D" w:rsidP="00C65C7D">
      <w:pPr>
        <w:autoSpaceDE w:val="0"/>
        <w:autoSpaceDN w:val="0"/>
        <w:spacing w:after="0" w:line="230" w:lineRule="auto"/>
        <w:rPr>
          <w:lang w:val="ru-RU"/>
        </w:rPr>
      </w:pP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духовного и нравственного развития обучающихся младшего школьного возраста.</w:t>
      </w:r>
    </w:p>
    <w:p w:rsidR="00C65C7D" w:rsidRPr="00E94B5E" w:rsidRDefault="00C65C7D" w:rsidP="00C65C7D">
      <w:pPr>
        <w:autoSpaceDE w:val="0"/>
        <w:autoSpaceDN w:val="0"/>
        <w:spacing w:before="70" w:after="0"/>
        <w:ind w:firstLine="180"/>
        <w:rPr>
          <w:lang w:val="ru-RU"/>
        </w:rPr>
      </w:pP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</w:t>
      </w:r>
      <w:r w:rsidRPr="00E94B5E">
        <w:rPr>
          <w:lang w:val="ru-RU"/>
        </w:rPr>
        <w:br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материальной культуры и семейных традиций своего и других народов и уважительного отношения к ним.</w:t>
      </w:r>
    </w:p>
    <w:p w:rsidR="00C65C7D" w:rsidRPr="00E94B5E" w:rsidRDefault="00C65C7D" w:rsidP="00C65C7D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:rsidR="00C65C7D" w:rsidRPr="00E94B5E" w:rsidRDefault="00C65C7D" w:rsidP="00C65C7D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C65C7D" w:rsidRPr="00E94B5E" w:rsidRDefault="00C65C7D" w:rsidP="00C65C7D">
      <w:pPr>
        <w:tabs>
          <w:tab w:val="left" w:pos="180"/>
        </w:tabs>
        <w:autoSpaceDE w:val="0"/>
        <w:autoSpaceDN w:val="0"/>
        <w:spacing w:before="192" w:after="0" w:line="281" w:lineRule="auto"/>
        <w:ind w:right="144"/>
        <w:rPr>
          <w:lang w:val="ru-RU"/>
        </w:rPr>
      </w:pPr>
      <w:r w:rsidRPr="00E94B5E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«ТЕХНОЛОГИЯ»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Основной целью 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конструкторско-</w:t>
      </w:r>
      <w:r w:rsidRPr="00E94B5E">
        <w:rPr>
          <w:lang w:val="ru-RU"/>
        </w:rPr>
        <w:br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C65C7D" w:rsidRPr="00E94B5E" w:rsidRDefault="00C65C7D" w:rsidP="00C65C7D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C65C7D" w:rsidRDefault="00C65C7D" w:rsidP="00C65C7D">
      <w:pPr>
        <w:tabs>
          <w:tab w:val="left" w:pos="180"/>
        </w:tabs>
        <w:autoSpaceDE w:val="0"/>
        <w:autoSpaceDN w:val="0"/>
        <w:spacing w:before="70" w:after="0" w:line="286" w:lineRule="auto"/>
        <w:rPr>
          <w:rFonts w:ascii="Times New Roman" w:eastAsia="Times New Roman" w:hAnsi="Times New Roman"/>
          <w:color w:val="000000"/>
          <w:sz w:val="24"/>
          <w:lang w:val="ru-RU"/>
        </w:rPr>
        <w:sectPr w:rsidR="00C65C7D" w:rsidSect="004F3446">
          <w:pgSz w:w="16840" w:h="11900" w:orient="landscape"/>
          <w:pgMar w:top="666" w:right="286" w:bottom="704" w:left="378" w:header="720" w:footer="720" w:gutter="0"/>
          <w:cols w:space="720"/>
          <w:docGrid w:linePitch="360"/>
        </w:sect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Образовательные задачи </w:t>
      </w:r>
      <w:r w:rsidRPr="00E94B5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курса: 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общих представлений о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культуре и организации трудовой деятельности как важной части общей культуры 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человека;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 становление элементарных           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базовых знаний и представлений о предметном (рукотворном) мире как результате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                                          </w:t>
      </w:r>
    </w:p>
    <w:p w:rsidR="00C65C7D" w:rsidRPr="00E94B5E" w:rsidRDefault="00C65C7D" w:rsidP="00C65C7D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д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 формирование основ чертёжно-графической грамотности, умения работать с простейшей технологической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документацией (рисунок, чертёж, эскиз, 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схема); 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C65C7D" w:rsidRPr="00E94B5E" w:rsidRDefault="00C65C7D" w:rsidP="00C65C7D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Развивающие </w:t>
      </w:r>
      <w:r w:rsidRPr="00E94B5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задачи: 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развитие сенсомоторных процессов, психомоторн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ой координации, глазомера через формирование 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практическ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их 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умений;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 расширение </w:t>
      </w:r>
      <w:r w:rsidRPr="007336F3">
        <w:rPr>
          <w:lang w:val="ru-RU"/>
        </w:rPr>
        <w:t>культурного</w:t>
      </w:r>
      <w:r>
        <w:rPr>
          <w:lang w:val="ru-RU"/>
        </w:rPr>
        <w:t xml:space="preserve"> </w:t>
      </w:r>
      <w:r w:rsidRPr="007336F3">
        <w:rPr>
          <w:lang w:val="ru-RU"/>
        </w:rPr>
        <w:t>кругозора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, развитие способности творческого использования полученных знаний и умений в практической деятельности;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развитие гибкости и вариативности мышления, способностей к изобретательской деятельности.</w:t>
      </w:r>
    </w:p>
    <w:p w:rsidR="00C65C7D" w:rsidRPr="00E94B5E" w:rsidRDefault="00C65C7D" w:rsidP="00C65C7D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Воспитательные </w:t>
      </w:r>
      <w:r w:rsidRPr="00E94B5E">
        <w:rPr>
          <w:rFonts w:ascii="Times New Roman" w:eastAsia="Times New Roman" w:hAnsi="Times New Roman"/>
          <w:i/>
          <w:color w:val="000000"/>
          <w:sz w:val="24"/>
          <w:lang w:val="ru-RU"/>
        </w:rPr>
        <w:t>задачи:</w:t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 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 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становление экологического сознания, внимательного и вдумчивого отношения к окружающей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природе, осознание взаимосвязи рукотворного мира с миром природы;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65C7D" w:rsidRPr="00E94B5E" w:rsidRDefault="00C65C7D" w:rsidP="00C65C7D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E94B5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«ТЕХНОЛОГИЯ» В УЧЕБНОМ ПЛАНЕ </w:t>
      </w:r>
      <w:r w:rsidRPr="00E94B5E">
        <w:rPr>
          <w:lang w:val="ru-RU"/>
        </w:rPr>
        <w:br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Согласно требованиям ФГОС общее число часов на изучение курса «Технология» в 4 классе — 34 часа (по 1 часу в неделю).</w:t>
      </w:r>
    </w:p>
    <w:p w:rsidR="00C65C7D" w:rsidRPr="00E94B5E" w:rsidRDefault="00C65C7D" w:rsidP="00C65C7D">
      <w:pPr>
        <w:rPr>
          <w:lang w:val="ru-RU"/>
        </w:rPr>
        <w:sectPr w:rsidR="00C65C7D" w:rsidRPr="00E94B5E" w:rsidSect="00AD0974">
          <w:pgSz w:w="16840" w:h="1190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C65C7D" w:rsidRPr="00E94B5E" w:rsidRDefault="00A940C6" w:rsidP="00C65C7D">
      <w:pPr>
        <w:autoSpaceDE w:val="0"/>
        <w:autoSpaceDN w:val="0"/>
        <w:spacing w:after="0" w:line="230" w:lineRule="auto"/>
        <w:rPr>
          <w:lang w:val="ru-RU"/>
        </w:rPr>
      </w:pPr>
      <w:r w:rsidRPr="009E13E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                                                 </w:t>
      </w:r>
      <w:r w:rsidR="00C65C7D" w:rsidRPr="00E94B5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C65C7D" w:rsidRPr="00E94B5E" w:rsidRDefault="00C65C7D" w:rsidP="00C65C7D">
      <w:pPr>
        <w:tabs>
          <w:tab w:val="left" w:pos="180"/>
        </w:tabs>
        <w:autoSpaceDE w:val="0"/>
        <w:autoSpaceDN w:val="0"/>
        <w:spacing w:before="346" w:after="0" w:line="281" w:lineRule="auto"/>
        <w:ind w:right="144"/>
        <w:jc w:val="both"/>
        <w:rPr>
          <w:lang w:val="ru-RU"/>
        </w:rPr>
      </w:pPr>
      <w:r w:rsidRPr="00E94B5E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1. Технологии, профессии и </w:t>
      </w:r>
      <w:r w:rsidRPr="00E94B5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производства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</w:t>
      </w:r>
    </w:p>
    <w:p w:rsidR="00C65C7D" w:rsidRPr="00E94B5E" w:rsidRDefault="00C65C7D" w:rsidP="00C65C7D">
      <w:pPr>
        <w:autoSpaceDE w:val="0"/>
        <w:autoSpaceDN w:val="0"/>
        <w:spacing w:before="70" w:after="0" w:line="230" w:lineRule="auto"/>
        <w:ind w:left="180"/>
        <w:jc w:val="both"/>
        <w:rPr>
          <w:lang w:val="ru-RU"/>
        </w:rPr>
      </w:pP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Профессии, связанные с опасностями (пожарные, космонавты, химики и др.).</w:t>
      </w:r>
    </w:p>
    <w:p w:rsidR="00C65C7D" w:rsidRPr="00E94B5E" w:rsidRDefault="00C65C7D" w:rsidP="00C65C7D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jc w:val="both"/>
        <w:rPr>
          <w:lang w:val="ru-RU"/>
        </w:rPr>
      </w:pP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C65C7D" w:rsidRPr="00E94B5E" w:rsidRDefault="00C65C7D" w:rsidP="00C65C7D">
      <w:pPr>
        <w:autoSpaceDE w:val="0"/>
        <w:autoSpaceDN w:val="0"/>
        <w:spacing w:before="72" w:after="0" w:line="271" w:lineRule="auto"/>
        <w:ind w:right="864" w:firstLine="180"/>
        <w:jc w:val="both"/>
        <w:rPr>
          <w:lang w:val="ru-RU"/>
        </w:rPr>
      </w:pP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</w:t>
      </w:r>
    </w:p>
    <w:p w:rsidR="00C65C7D" w:rsidRPr="00E94B5E" w:rsidRDefault="00C65C7D" w:rsidP="00C65C7D">
      <w:pPr>
        <w:autoSpaceDE w:val="0"/>
        <w:autoSpaceDN w:val="0"/>
        <w:spacing w:before="70" w:after="0" w:line="281" w:lineRule="auto"/>
        <w:ind w:right="720" w:firstLine="180"/>
        <w:jc w:val="both"/>
        <w:rPr>
          <w:lang w:val="ru-RU"/>
        </w:rPr>
      </w:pP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C65C7D" w:rsidRPr="00E94B5E" w:rsidRDefault="00C65C7D" w:rsidP="00C65C7D">
      <w:pPr>
        <w:tabs>
          <w:tab w:val="left" w:pos="180"/>
        </w:tabs>
        <w:autoSpaceDE w:val="0"/>
        <w:autoSpaceDN w:val="0"/>
        <w:spacing w:before="190" w:after="0" w:line="271" w:lineRule="auto"/>
        <w:ind w:right="1008"/>
        <w:jc w:val="both"/>
        <w:rPr>
          <w:lang w:val="ru-RU"/>
        </w:rPr>
      </w:pPr>
      <w:r w:rsidRPr="00E94B5E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2.</w:t>
      </w:r>
      <w:r>
        <w:rPr>
          <w:lang w:val="ru-RU"/>
        </w:rPr>
        <w:t> 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Технологии ручной обработки </w:t>
      </w:r>
      <w:r w:rsidRPr="00E94B5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материалов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Синтетические материалы — ткани, полимеры (пластик, поролон). Их свойства. Создание синтетических материалов с заданными свойствами.</w:t>
      </w:r>
    </w:p>
    <w:p w:rsidR="00C65C7D" w:rsidRPr="00E94B5E" w:rsidRDefault="00C65C7D" w:rsidP="00C65C7D">
      <w:pPr>
        <w:autoSpaceDE w:val="0"/>
        <w:autoSpaceDN w:val="0"/>
        <w:spacing w:before="70" w:after="0" w:line="271" w:lineRule="auto"/>
        <w:ind w:right="288" w:firstLine="180"/>
        <w:jc w:val="both"/>
        <w:rPr>
          <w:lang w:val="ru-RU"/>
        </w:rPr>
      </w:pP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</w:t>
      </w:r>
      <w:r w:rsidRPr="00E94B5E">
        <w:rPr>
          <w:lang w:val="ru-RU"/>
        </w:rPr>
        <w:br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дополнительными/изменёнными требованиями к изделию.</w:t>
      </w:r>
    </w:p>
    <w:p w:rsidR="00C65C7D" w:rsidRPr="00E94B5E" w:rsidRDefault="00C65C7D" w:rsidP="00C65C7D">
      <w:pPr>
        <w:autoSpaceDE w:val="0"/>
        <w:autoSpaceDN w:val="0"/>
        <w:spacing w:before="70" w:after="0" w:line="271" w:lineRule="auto"/>
        <w:ind w:right="144" w:firstLine="180"/>
        <w:jc w:val="both"/>
        <w:rPr>
          <w:lang w:val="ru-RU"/>
        </w:rPr>
      </w:pP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C65C7D" w:rsidRPr="00E94B5E" w:rsidRDefault="00C65C7D" w:rsidP="00C65C7D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jc w:val="both"/>
        <w:rPr>
          <w:lang w:val="ru-RU"/>
        </w:rPr>
      </w:pP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Совершенствование умений выполнять разные спосо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бы разметки с помощью чертёжных 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инструментов. Освоение доступных художественных техник.</w:t>
      </w:r>
    </w:p>
    <w:p w:rsidR="00C65C7D" w:rsidRPr="00E94B5E" w:rsidRDefault="00C65C7D" w:rsidP="00C65C7D">
      <w:pPr>
        <w:autoSpaceDE w:val="0"/>
        <w:autoSpaceDN w:val="0"/>
        <w:spacing w:before="70" w:after="0" w:line="283" w:lineRule="auto"/>
        <w:ind w:firstLine="180"/>
        <w:jc w:val="both"/>
        <w:rPr>
          <w:lang w:val="ru-RU"/>
        </w:rPr>
      </w:pP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</w:t>
      </w:r>
      <w:r w:rsidRPr="00E94B5E">
        <w:rPr>
          <w:lang w:val="ru-RU"/>
        </w:rPr>
        <w:br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</w:t>
      </w:r>
    </w:p>
    <w:p w:rsidR="00C65C7D" w:rsidRPr="00E94B5E" w:rsidRDefault="00C65C7D" w:rsidP="00C65C7D">
      <w:pPr>
        <w:autoSpaceDE w:val="0"/>
        <w:autoSpaceDN w:val="0"/>
        <w:spacing w:before="70" w:after="0" w:line="230" w:lineRule="auto"/>
        <w:jc w:val="both"/>
        <w:rPr>
          <w:lang w:val="ru-RU"/>
        </w:rPr>
      </w:pP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Простейший ремонт изделий.</w:t>
      </w:r>
    </w:p>
    <w:p w:rsidR="00C65C7D" w:rsidRPr="00E94B5E" w:rsidRDefault="00C65C7D" w:rsidP="00C65C7D">
      <w:pPr>
        <w:autoSpaceDE w:val="0"/>
        <w:autoSpaceDN w:val="0"/>
        <w:spacing w:before="70" w:after="0" w:line="271" w:lineRule="auto"/>
        <w:ind w:firstLine="180"/>
        <w:jc w:val="both"/>
        <w:rPr>
          <w:lang w:val="ru-RU"/>
        </w:rPr>
      </w:pP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 обработки синтетических материалов. Пластик, поролон, полиэтилен. Общее </w:t>
      </w:r>
      <w:r w:rsidRPr="00E94B5E">
        <w:rPr>
          <w:lang w:val="ru-RU"/>
        </w:rPr>
        <w:br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знакомство, сравнение свойств. Самостоятельное определение технологий их обработки в сравнении с освоенными материалами.</w:t>
      </w:r>
    </w:p>
    <w:p w:rsidR="00C65C7D" w:rsidRPr="00E94B5E" w:rsidRDefault="00C65C7D" w:rsidP="00C65C7D">
      <w:pPr>
        <w:autoSpaceDE w:val="0"/>
        <w:autoSpaceDN w:val="0"/>
        <w:spacing w:before="70" w:after="0" w:line="230" w:lineRule="auto"/>
        <w:ind w:left="180"/>
        <w:jc w:val="both"/>
        <w:rPr>
          <w:lang w:val="ru-RU"/>
        </w:rPr>
      </w:pP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Комбинированное использование разных материалов.</w:t>
      </w:r>
    </w:p>
    <w:p w:rsidR="00C65C7D" w:rsidRPr="00E94B5E" w:rsidRDefault="00C65C7D" w:rsidP="00C65C7D">
      <w:pPr>
        <w:tabs>
          <w:tab w:val="left" w:pos="180"/>
        </w:tabs>
        <w:autoSpaceDE w:val="0"/>
        <w:autoSpaceDN w:val="0"/>
        <w:spacing w:before="190" w:after="0" w:line="271" w:lineRule="auto"/>
        <w:ind w:right="1584"/>
        <w:jc w:val="both"/>
        <w:rPr>
          <w:lang w:val="ru-RU"/>
        </w:rPr>
      </w:pPr>
      <w:r w:rsidRPr="00E94B5E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3. Конструирование и </w:t>
      </w:r>
      <w:r w:rsidRPr="00E94B5E">
        <w:rPr>
          <w:rFonts w:ascii="Times New Roman" w:eastAsia="Times New Roman" w:hAnsi="Times New Roman"/>
          <w:b/>
          <w:color w:val="000000"/>
          <w:sz w:val="24"/>
          <w:lang w:val="ru-RU"/>
        </w:rPr>
        <w:t>моделирование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Современные требования к техническим устройства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м (экологичность, безопасность, 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эргономичность и др.).</w:t>
      </w:r>
    </w:p>
    <w:p w:rsidR="00C65C7D" w:rsidRPr="00E94B5E" w:rsidRDefault="00C65C7D" w:rsidP="00C65C7D">
      <w:pPr>
        <w:tabs>
          <w:tab w:val="left" w:pos="180"/>
        </w:tabs>
        <w:autoSpaceDE w:val="0"/>
        <w:autoSpaceDN w:val="0"/>
        <w:spacing w:before="70" w:after="0" w:line="262" w:lineRule="auto"/>
        <w:jc w:val="both"/>
        <w:rPr>
          <w:lang w:val="ru-RU"/>
        </w:rPr>
      </w:pP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и моделирование изделий из различных материалов, в том числе наборов«Конструктор» по проектному заданию или собственному замыслу. Поиск оптимальных и доступны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х</w:t>
      </w:r>
      <w:r>
        <w:rPr>
          <w:lang w:val="ru-RU"/>
        </w:rPr>
        <w:t xml:space="preserve"> 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C65C7D" w:rsidRPr="00E94B5E" w:rsidRDefault="00C65C7D" w:rsidP="00C65C7D">
      <w:pPr>
        <w:autoSpaceDE w:val="0"/>
        <w:autoSpaceDN w:val="0"/>
        <w:spacing w:before="70" w:after="0" w:line="271" w:lineRule="auto"/>
        <w:ind w:firstLine="180"/>
        <w:jc w:val="both"/>
        <w:rPr>
          <w:lang w:val="ru-RU"/>
        </w:rPr>
      </w:pP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C65C7D" w:rsidRPr="00E94B5E" w:rsidRDefault="00C65C7D" w:rsidP="00C65C7D">
      <w:pPr>
        <w:autoSpaceDE w:val="0"/>
        <w:autoSpaceDN w:val="0"/>
        <w:spacing w:before="190" w:after="0" w:line="262" w:lineRule="auto"/>
        <w:ind w:left="180" w:right="1296"/>
        <w:jc w:val="both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4.Информационно-коммуникативные </w:t>
      </w:r>
      <w:r w:rsidRPr="00E94B5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технологии </w:t>
      </w:r>
      <w:r w:rsidRPr="00E94B5E">
        <w:rPr>
          <w:lang w:val="ru-RU"/>
        </w:rPr>
        <w:br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Работа с доступной информацией в Интернете и на цифровых носителях информации.</w:t>
      </w:r>
    </w:p>
    <w:p w:rsidR="00C65C7D" w:rsidRPr="00E94B5E" w:rsidRDefault="00C65C7D" w:rsidP="00C65C7D">
      <w:pPr>
        <w:autoSpaceDE w:val="0"/>
        <w:autoSpaceDN w:val="0"/>
        <w:spacing w:before="70" w:after="0" w:line="278" w:lineRule="auto"/>
        <w:ind w:firstLine="180"/>
        <w:jc w:val="both"/>
        <w:rPr>
          <w:lang w:val="ru-RU"/>
        </w:rPr>
      </w:pP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</w:t>
      </w:r>
      <w:r>
        <w:rPr>
          <w:rFonts w:ascii="Times New Roman" w:eastAsia="Times New Roman" w:hAnsi="Times New Roman"/>
          <w:color w:val="000000"/>
          <w:sz w:val="24"/>
        </w:rPr>
        <w:t>PowerPoint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 или другой.</w:t>
      </w:r>
    </w:p>
    <w:p w:rsidR="00C65C7D" w:rsidRPr="00E94B5E" w:rsidRDefault="00C65C7D" w:rsidP="00C65C7D">
      <w:pPr>
        <w:tabs>
          <w:tab w:val="left" w:pos="180"/>
        </w:tabs>
        <w:autoSpaceDE w:val="0"/>
        <w:autoSpaceDN w:val="0"/>
        <w:spacing w:before="190" w:after="0" w:line="288" w:lineRule="auto"/>
        <w:ind w:right="144"/>
        <w:rPr>
          <w:lang w:val="ru-RU"/>
        </w:rPr>
      </w:pPr>
      <w:r w:rsidRPr="00E94B5E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 учебные </w:t>
      </w:r>
      <w:r w:rsidRPr="00E94B5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действия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 </w:t>
      </w:r>
      <w:r w:rsidRPr="00E94B5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УУД: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ориентироваться в терминах, используемых в технологии, использовать их в отв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етах на вопросы и высказываниях (в пределах 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изученного);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конструкции предложенных образцов изделий;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конструировать и моделировать изделия из различных материалов по образцу, рисунку, </w:t>
      </w:r>
      <w:r w:rsidRPr="00E94B5E">
        <w:rPr>
          <w:lang w:val="ru-RU"/>
        </w:rPr>
        <w:br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простейшему чертежу, эскизу, схеме с использованием общепринятых условных обозначений и по заданным условиям;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выстраивать последовательность практических действий и технологических операций; подбирать материал и инструменты; выполнять экономную разметку; сборку, отделку изделия;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решать простые задачи на преобразование конструкции;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работу в соответствии с инструкцией, устной или письменной;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результат работы с заданным алгоритмом, проверять изделия в действии, вносить необходимые дополнения и изменения;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изделия по самостоятельно предложенному существенному признаку (используемый материал, форма, размер, назначение, способ сборки);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выполнять действия анализа и синтеза, сравнения, классификации предм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етов/изделий с учётом указанных 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критериев; анализировать устройство простых изделий по обра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зцу, рисунку, выделять основные 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и второстепенные составляющие конструкции.</w:t>
      </w:r>
    </w:p>
    <w:p w:rsidR="00C65C7D" w:rsidRPr="00E94B5E" w:rsidRDefault="00C65C7D" w:rsidP="00C65C7D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E94B5E"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Работа с </w:t>
      </w:r>
      <w:r w:rsidRPr="00E94B5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информацией: 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на основе анализа информации производить выбор наиболее эффективных способов работы; </w:t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знаково-символические средства для решения задач в умственной или </w:t>
      </w:r>
      <w:r w:rsidRPr="00E94B5E">
        <w:rPr>
          <w:lang w:val="ru-RU"/>
        </w:rPr>
        <w:br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материализованной форме, выполнять действия моделирования, работать с моделями;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осуществлять поиск дополнительной информации по тематике творческих и проектных работ;</w:t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рисунки из ресурса компьютера в оформлении изделий и др.;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65C7D" w:rsidRPr="00E94B5E" w:rsidRDefault="00C65C7D" w:rsidP="00C65C7D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E94B5E"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 </w:t>
      </w:r>
      <w:r w:rsidRPr="00E94B5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УУД: 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правила участия в диалоге: ставить вопросы, аргументировать и доказывать свою точку зрения, уважительно относиться к чужому мнению;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описывать факты из истории развития ремёсел на Руси и в России, высказывать своё отношение </w:t>
      </w:r>
      <w:r>
        <w:rPr>
          <w:lang w:val="ru-RU"/>
        </w:rPr>
        <w:t xml:space="preserve"> 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предметам декоративно-прикладного искусства разных народов РФ;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тексты-рассуждения: раскрывать последовательность операций при работе с разными материалами;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праздников.</w:t>
      </w:r>
    </w:p>
    <w:p w:rsidR="00C65C7D" w:rsidRPr="00E94B5E" w:rsidRDefault="00C65C7D" w:rsidP="00C65C7D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E94B5E"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 </w:t>
      </w:r>
      <w:r w:rsidRPr="00E94B5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УУД: 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понимать и принимать учебную задачу, самостоятельно опреде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лять цели учебно-познавательной 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деятельности; планировать практическую работу в соответствии с поставленной целью и выполнять её в соответствии с планом;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контроля/самоконтроля и оценки; процесса и результата деятельности, при необходимости вносить коррективы в выполняемые действия;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проявлять волевую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саморегуляцию при выполнении задания.</w:t>
      </w:r>
    </w:p>
    <w:p w:rsidR="00C65C7D" w:rsidRPr="00E94B5E" w:rsidRDefault="00C65C7D" w:rsidP="00C65C7D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E94B5E"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 </w:t>
      </w:r>
      <w:r w:rsidRPr="00E94B5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деятельность: 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ного, осуществлять продуктивное сотрудничество, 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взаимопомощь; проявлять интерес к деятельности своих товарищей и результатам их работы; в доброжелательной форме комментировать и оценивать их достижения;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в процессе анализа и оценки совместной деятельности высказывать свои предложения и пожелания; выслушивать и принимать к сведению мнение одноклассников, их советы и пожелания; с уважением относиться к разной оценке своих достижений.</w:t>
      </w:r>
    </w:p>
    <w:p w:rsidR="00C65C7D" w:rsidRPr="00E94B5E" w:rsidRDefault="00C65C7D" w:rsidP="00C65C7D">
      <w:pPr>
        <w:rPr>
          <w:lang w:val="ru-RU"/>
        </w:rPr>
        <w:sectPr w:rsidR="00C65C7D" w:rsidRPr="00E94B5E" w:rsidSect="00AD0974">
          <w:pgSz w:w="16840" w:h="1190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C65C7D" w:rsidRPr="00E94B5E" w:rsidRDefault="00C65C7D" w:rsidP="00C65C7D">
      <w:pPr>
        <w:autoSpaceDE w:val="0"/>
        <w:autoSpaceDN w:val="0"/>
        <w:spacing w:after="78" w:line="220" w:lineRule="exact"/>
        <w:rPr>
          <w:lang w:val="ru-RU"/>
        </w:rPr>
      </w:pPr>
    </w:p>
    <w:p w:rsidR="00C65C7D" w:rsidRPr="00E94B5E" w:rsidRDefault="00C65C7D" w:rsidP="00C65C7D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E94B5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ПЛАНИРУЕМЫЕ РЕЗУЛЬТАТЫ ОСВОЕНИЯ УЧЕБНОГО ПРЕДМЕТА «ТЕХНОЛОГИЯ»НА УРОВНЕ НАЧАЛЬНОГО ОБЩЕГО ОБРАЗОВАНИЯ </w:t>
      </w:r>
    </w:p>
    <w:p w:rsidR="00C65C7D" w:rsidRPr="00E94B5E" w:rsidRDefault="00C65C7D" w:rsidP="00C65C7D">
      <w:pPr>
        <w:tabs>
          <w:tab w:val="left" w:pos="180"/>
        </w:tabs>
        <w:autoSpaceDE w:val="0"/>
        <w:autoSpaceDN w:val="0"/>
        <w:spacing w:before="346" w:after="0" w:line="290" w:lineRule="auto"/>
        <w:rPr>
          <w:lang w:val="ru-RU"/>
        </w:rPr>
      </w:pP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ОБУЧАЮЩЕГОСЯ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«Технология» у обучающегося будут сформированы следующие личностные новообразования: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роли человека и используемых им технологий в сохранении гармонического </w:t>
      </w:r>
      <w:r w:rsidRPr="00E94B5E">
        <w:rPr>
          <w:lang w:val="ru-RU"/>
        </w:rPr>
        <w:br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сосуществования рукотворного мира с миром природы;ответственное отношение к сохранению окружающей среды;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</w:t>
      </w:r>
      <w:r w:rsidRPr="00E94B5E">
        <w:rPr>
          <w:lang w:val="ru-RU"/>
        </w:rPr>
        <w:br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природных объектов, образцов мировой и отечественной художественной культуры;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 </w:t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C65C7D" w:rsidRPr="00E94B5E" w:rsidRDefault="00C65C7D" w:rsidP="00C65C7D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r w:rsidRPr="00E94B5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ОБУЧАЮЩЕГОСЯ </w:t>
      </w:r>
      <w:r w:rsidRPr="00E94B5E">
        <w:rPr>
          <w:lang w:val="ru-RU"/>
        </w:rPr>
        <w:br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C65C7D" w:rsidRPr="00E94B5E" w:rsidRDefault="00C65C7D" w:rsidP="00C65C7D">
      <w:pPr>
        <w:tabs>
          <w:tab w:val="left" w:pos="180"/>
        </w:tabs>
        <w:autoSpaceDE w:val="0"/>
        <w:autoSpaceDN w:val="0"/>
        <w:spacing w:before="190" w:after="0" w:line="288" w:lineRule="auto"/>
        <w:ind w:right="288"/>
        <w:rPr>
          <w:lang w:val="ru-RU"/>
        </w:rPr>
      </w:pP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УУД: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анализ объектов и изделий с выделением существенных и несущественных признаков;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группы объектов/изделий, выделять в них общее и различия;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схемы, модели и простейшие чертежи в собственной практической творческой деятельности;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65C7D" w:rsidRPr="00E94B5E" w:rsidRDefault="00C65C7D" w:rsidP="00C65C7D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Работа с информацией: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</w:t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</w:t>
      </w:r>
      <w:r>
        <w:rPr>
          <w:lang w:val="ru-RU"/>
        </w:rPr>
        <w:t xml:space="preserve"> 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с моделями;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C65C7D" w:rsidRPr="00E94B5E" w:rsidRDefault="00C65C7D" w:rsidP="00C65C7D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УУД: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объяснять последовательность совершаемых действий при создании изделия.</w:t>
      </w:r>
    </w:p>
    <w:p w:rsidR="00C65C7D" w:rsidRPr="00E94B5E" w:rsidRDefault="00C65C7D" w:rsidP="00C65C7D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УУД: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рационально организовывать свою работу (подготовка рабочего места, поддержание и наведение порядка, уборка после работы);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правила безопасности труда при выполнении работы;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работу, соотносить свои действия с поставленной целью;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проявлять волевуюсаморегуляцию при выполнении работы.</w:t>
      </w:r>
    </w:p>
    <w:p w:rsidR="00C65C7D" w:rsidRPr="00E94B5E" w:rsidRDefault="00C65C7D" w:rsidP="00C65C7D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Совместная деятельность: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 </w:t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C65C7D" w:rsidRPr="00E94B5E" w:rsidRDefault="00C65C7D" w:rsidP="00C65C7D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E94B5E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 ОСВОЕНИЯ КУРСА «ТЕХНОЛОГИЯ»</w:t>
      </w:r>
    </w:p>
    <w:p w:rsidR="00C65C7D" w:rsidRPr="00E94B5E" w:rsidRDefault="00C65C7D" w:rsidP="00C65C7D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E94B5E">
        <w:rPr>
          <w:rFonts w:ascii="Times New Roman" w:eastAsia="Times New Roman" w:hAnsi="Times New Roman"/>
          <w:b/>
          <w:color w:val="000000"/>
          <w:sz w:val="24"/>
          <w:lang w:val="ru-RU"/>
        </w:rPr>
        <w:t>четвёртом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классе обучающийся научится: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формировать общее представление о мире профессий, их социальном значении; о творчестве и творческих профессиях, о мировых достижениях в области техники и искусства (в рамках </w:t>
      </w:r>
      <w:r w:rsidRPr="00E94B5E">
        <w:rPr>
          <w:lang w:val="ru-RU"/>
        </w:rPr>
        <w:br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изученного), о наиболее значимых окружающих производствах;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замысел; при необходимости вносить коррективы в выполняемые действия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C65C7D" w:rsidRPr="00E94B5E" w:rsidRDefault="00C65C7D" w:rsidP="00C65C7D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элементарные основы бытовой культуры, выполнять доступные действия по </w:t>
      </w:r>
      <w:r w:rsidRPr="00E94B5E">
        <w:rPr>
          <w:lang w:val="ru-RU"/>
        </w:rPr>
        <w:br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самообслуживанию и доступные виды домашнего труда;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более сложные виды работ и приёмы обработки различных материалов (например, плетение, шитьё и вышивание, тиснение по фольге и пр.), комбинировать различные способы в зависимости и от поставленной задачи; оформлять изделия и соединять детали освоенными ручными строч-ками;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небольшие тексты, презентации и печатные публикации с использованием изображений на экране компьютера; оформлять текст (выбор шрифта, размера, цвета шрифта, выравнивание абзаца);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с доступной информацией; работать в программах </w:t>
      </w:r>
      <w:r>
        <w:rPr>
          <w:rFonts w:ascii="Times New Roman" w:eastAsia="Times New Roman" w:hAnsi="Times New Roman"/>
          <w:color w:val="000000"/>
          <w:sz w:val="24"/>
        </w:rPr>
        <w:t>Word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PowerPoint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  <w:r w:rsidRPr="00E94B5E">
        <w:rPr>
          <w:lang w:val="ru-RU"/>
        </w:rPr>
        <w:br/>
      </w:r>
      <w:r w:rsidRPr="00E94B5E">
        <w:rPr>
          <w:lang w:val="ru-RU"/>
        </w:rPr>
        <w:tab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осуществлять сотрудничество в различных видах совместной деятельности; предлагать идеи для обсуждения, уважительно относиться к мнению товарищей, договариваться; участвовать в распределении ролей, координировать собственную работу в общем процессе.</w:t>
      </w:r>
    </w:p>
    <w:p w:rsidR="00C65C7D" w:rsidRPr="00E94B5E" w:rsidRDefault="00C65C7D" w:rsidP="00C65C7D">
      <w:pPr>
        <w:rPr>
          <w:lang w:val="ru-RU"/>
        </w:rPr>
        <w:sectPr w:rsidR="00C65C7D" w:rsidRPr="00E94B5E" w:rsidSect="00AD0974">
          <w:pgSz w:w="16840" w:h="1190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C65C7D" w:rsidRPr="00E94B5E" w:rsidRDefault="00C65C7D" w:rsidP="00C65C7D">
      <w:pPr>
        <w:autoSpaceDE w:val="0"/>
        <w:autoSpaceDN w:val="0"/>
        <w:spacing w:after="64" w:line="220" w:lineRule="exact"/>
        <w:rPr>
          <w:lang w:val="ru-RU"/>
        </w:rPr>
      </w:pPr>
    </w:p>
    <w:p w:rsidR="00C65C7D" w:rsidRDefault="00A940C6" w:rsidP="00C65C7D">
      <w:pPr>
        <w:autoSpaceDE w:val="0"/>
        <w:autoSpaceDN w:val="0"/>
        <w:spacing w:after="666" w:line="233" w:lineRule="auto"/>
      </w:pPr>
      <w:r w:rsidRPr="009E13EA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 xml:space="preserve">                                                                                           </w:t>
      </w:r>
      <w:r w:rsidR="00C65C7D"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15735" w:type="dxa"/>
        <w:tblInd w:w="-137" w:type="dxa"/>
        <w:tblLayout w:type="fixed"/>
        <w:tblLook w:val="04A0"/>
      </w:tblPr>
      <w:tblGrid>
        <w:gridCol w:w="1135"/>
        <w:gridCol w:w="3690"/>
        <w:gridCol w:w="528"/>
        <w:gridCol w:w="743"/>
        <w:gridCol w:w="992"/>
        <w:gridCol w:w="1134"/>
        <w:gridCol w:w="4536"/>
        <w:gridCol w:w="1276"/>
        <w:gridCol w:w="1701"/>
      </w:tblGrid>
      <w:tr w:rsidR="00C65C7D" w:rsidRPr="00E94B5E" w:rsidTr="003A5CD7">
        <w:trPr>
          <w:trHeight w:hRule="exact" w:val="348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E94B5E" w:rsidRDefault="00C65C7D" w:rsidP="00AD0974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B5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E94B5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94B5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3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E94B5E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5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E94B5E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B5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E94B5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часов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E94B5E" w:rsidRDefault="00C65C7D" w:rsidP="00AD097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B5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Дата </w:t>
            </w:r>
            <w:r w:rsidRPr="00E94B5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94B5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E94B5E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B5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 деятельности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955F49" w:rsidRDefault="00C65C7D" w:rsidP="003A5CD7">
            <w:pPr>
              <w:autoSpaceDE w:val="0"/>
              <w:autoSpaceDN w:val="0"/>
              <w:spacing w:before="78" w:after="0" w:line="247" w:lineRule="auto"/>
              <w:ind w:left="283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955F4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Виды, </w:t>
            </w:r>
            <w:r w:rsidRPr="00955F4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55F4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формы </w:t>
            </w:r>
            <w:r w:rsidRPr="00955F4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55F4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контроля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955F49" w:rsidRDefault="00C65C7D" w:rsidP="003A5CD7">
            <w:pPr>
              <w:autoSpaceDE w:val="0"/>
              <w:autoSpaceDN w:val="0"/>
              <w:spacing w:before="78" w:after="0" w:line="25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55F4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Электронные </w:t>
            </w:r>
            <w:r w:rsidRPr="00955F4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55F4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(цифровые) </w:t>
            </w:r>
            <w:r w:rsidRPr="00955F4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55F4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образовательные ресурсы</w:t>
            </w:r>
          </w:p>
        </w:tc>
      </w:tr>
      <w:tr w:rsidR="00C65C7D" w:rsidRPr="00E94B5E" w:rsidTr="003A5CD7">
        <w:trPr>
          <w:trHeight w:hRule="exact" w:val="1633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65C7D" w:rsidRPr="00E94B5E" w:rsidRDefault="00C65C7D" w:rsidP="00AD09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0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65C7D" w:rsidRPr="00E94B5E" w:rsidRDefault="00C65C7D" w:rsidP="00AD09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E94B5E" w:rsidRDefault="00C65C7D" w:rsidP="00AD097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B5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E94B5E" w:rsidRDefault="00C65C7D" w:rsidP="00AD0974">
            <w:pPr>
              <w:autoSpaceDE w:val="0"/>
              <w:autoSpaceDN w:val="0"/>
              <w:spacing w:before="78" w:after="0" w:line="245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B5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E94B5E" w:rsidRDefault="00C65C7D" w:rsidP="00AD097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B5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65C7D" w:rsidRPr="00E94B5E" w:rsidRDefault="00C65C7D" w:rsidP="00AD09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65C7D" w:rsidRPr="00E94B5E" w:rsidRDefault="00C65C7D" w:rsidP="00AD09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65C7D" w:rsidRPr="00E94B5E" w:rsidRDefault="00C65C7D" w:rsidP="00AD09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65C7D" w:rsidRPr="00E94B5E" w:rsidRDefault="00C65C7D" w:rsidP="00AD09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5C7D" w:rsidRPr="00F55D42" w:rsidTr="003A5CD7">
        <w:trPr>
          <w:trHeight w:hRule="exact" w:val="350"/>
        </w:trPr>
        <w:tc>
          <w:tcPr>
            <w:tcW w:w="15735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E94B5E" w:rsidRDefault="00C65C7D" w:rsidP="00AD0974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5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Модуль 1. ТЕХНОЛОГИИ, ПРОФЕССИИ И ПРОИЗВОДСТВА</w:t>
            </w:r>
          </w:p>
        </w:tc>
      </w:tr>
      <w:tr w:rsidR="00C65C7D" w:rsidRPr="00541829" w:rsidTr="003A5CD7">
        <w:trPr>
          <w:trHeight w:hRule="exact" w:val="161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Профессии и технологии современного мира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Изучать современные производства и профессии, связанные с обработкой материалов, аналогичных используемым на уроках технологии;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45" w:lineRule="auto"/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C65C7D" w:rsidRPr="00541829" w:rsidTr="003A5CD7">
        <w:trPr>
          <w:trHeight w:hRule="exact" w:val="155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45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Использование достижений науки в развитии технического прогресса.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Изучать влияние современных технологий и преобразующей деятельности человека на окружающую среду, способы её защиты;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C65C7D" w:rsidRPr="00541829" w:rsidTr="003A5CD7">
        <w:trPr>
          <w:trHeight w:hRule="exact" w:val="25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Изобретение и использование синтетических </w:t>
            </w:r>
            <w:r w:rsidRPr="00541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материалов с определёнными заданными свойствами в различных отраслях и профессиях. Нефть как </w:t>
            </w:r>
            <w:r w:rsidRPr="00541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универсальное сырьё. Материалы, получаемые из нефти (пластик, стеклоткань, пенопласт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Рассматривать использование нефти в производстве как </w:t>
            </w:r>
            <w:r w:rsidRPr="00541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универсального сырья. 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Называть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материалы, получаемые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из нефти;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C65C7D" w:rsidRPr="00541829" w:rsidTr="003A5CD7">
        <w:trPr>
          <w:trHeight w:hRule="exact" w:val="1559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Профессии, связанные с опасностями (пожарные, космонавты, химики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Изучать влияние современных технологий и преобразующей деятельности человека на окружающую среду, способы её защиты;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C65C7D" w:rsidRPr="00541829" w:rsidTr="003A5CD7">
        <w:trPr>
          <w:trHeight w:hRule="exact" w:val="227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1.5.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Информационный мир, его место и влияние на жизнь и деятельность людей. Влияние современных технологий и преобразующей деятельности человека на </w:t>
            </w:r>
            <w:r w:rsidRPr="00541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окружающую среду, способы её защиты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Изучать влияние современных технологий и преобразующей деятельности человека на окружающую среду, способы её защиты;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C65C7D" w:rsidRPr="00541829" w:rsidTr="003A5CD7">
        <w:trPr>
          <w:trHeight w:hRule="exact" w:val="2833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1.6.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Сохранение и развитие традиций прошлого в творчестве современных мастеров. Бережное и уважительное </w:t>
            </w:r>
            <w:r w:rsidRPr="00541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отношение людей к культурным традициям.</w:t>
            </w:r>
          </w:p>
          <w:p w:rsidR="00C65C7D" w:rsidRPr="00541829" w:rsidRDefault="00C65C7D" w:rsidP="00AD0974">
            <w:pPr>
              <w:autoSpaceDE w:val="0"/>
              <w:autoSpaceDN w:val="0"/>
              <w:spacing w:before="20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Изготовление изделий с учётом традиционных правил и современных технологий (лепка, вязание, шитьё, </w:t>
            </w:r>
            <w:r w:rsidRPr="00541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вышивка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C65C7D" w:rsidRPr="00F55D42" w:rsidTr="003A5CD7">
        <w:trPr>
          <w:trHeight w:hRule="exact" w:val="19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1.7.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</w:t>
            </w:r>
            <w:r w:rsidRPr="00541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решений)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school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541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</w:p>
        </w:tc>
      </w:tr>
      <w:tr w:rsidR="00C65C7D" w:rsidRPr="00541829" w:rsidTr="003A5CD7">
        <w:trPr>
          <w:trHeight w:hRule="exact" w:val="155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1.8.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Коллективные, групповые и индивидуальные проекты на основе содержания материала, изучаемого </w:t>
            </w:r>
            <w:r w:rsidRPr="00541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 течение учебного года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Изучать влияние современных технологий и преобразующей деятельности человека на окружающую среду, способы её защиты;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</w:tbl>
    <w:p w:rsidR="00C65C7D" w:rsidRPr="00541829" w:rsidRDefault="00C65C7D" w:rsidP="00C65C7D">
      <w:pPr>
        <w:autoSpaceDE w:val="0"/>
        <w:autoSpaceDN w:val="0"/>
        <w:spacing w:after="0" w:line="14" w:lineRule="exact"/>
      </w:pPr>
    </w:p>
    <w:p w:rsidR="00C65C7D" w:rsidRPr="00541829" w:rsidRDefault="00C65C7D" w:rsidP="00C65C7D">
      <w:pPr>
        <w:sectPr w:rsidR="00C65C7D" w:rsidRPr="00541829" w:rsidSect="003A5CD7">
          <w:pgSz w:w="16840" w:h="11900"/>
          <w:pgMar w:top="282" w:right="640" w:bottom="49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65C7D" w:rsidRPr="00541829" w:rsidRDefault="00C65C7D" w:rsidP="00C65C7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214"/>
        <w:gridCol w:w="528"/>
        <w:gridCol w:w="743"/>
        <w:gridCol w:w="992"/>
        <w:gridCol w:w="1375"/>
        <w:gridCol w:w="4720"/>
        <w:gridCol w:w="1080"/>
        <w:gridCol w:w="1382"/>
      </w:tblGrid>
      <w:tr w:rsidR="00C65C7D" w:rsidRPr="00541829" w:rsidTr="00AD0974">
        <w:trPr>
          <w:trHeight w:hRule="exact" w:val="213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1.9.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7" w:lineRule="auto"/>
              <w:ind w:left="72" w:right="48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Использование комбинированных техник создания конструкций по заданным условиям в выполнении учебных проектов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Соблюдать правила безопасной работы, выбирать инструменты и приспособления в зависимости от технологии изготавливаемых изделий. Рационально и безопасно использовать и хранить </w:t>
            </w:r>
            <w:r w:rsidRPr="00541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инструменты, с которыми ученики работают на уроках;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C65C7D" w:rsidRPr="00541829" w:rsidTr="00AD0974">
        <w:trPr>
          <w:trHeight w:hRule="exact" w:val="348"/>
        </w:trPr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12</w:t>
            </w:r>
          </w:p>
        </w:tc>
        <w:tc>
          <w:tcPr>
            <w:tcW w:w="102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65C7D" w:rsidRPr="00F55D42" w:rsidTr="00AD097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Модуль 2. ТЕХНОЛОГИИ РУЧНОЙ ОБРАБОТКИ МАТЕРИАЛОВ</w:t>
            </w:r>
          </w:p>
        </w:tc>
      </w:tr>
      <w:tr w:rsidR="00C65C7D" w:rsidRPr="00541829" w:rsidTr="00AD0974">
        <w:trPr>
          <w:trHeight w:hRule="exact" w:val="1711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421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Синтетические материалы — ткани, полимеры (пластик, поролон). Их свойства. Создание </w:t>
            </w:r>
            <w:r w:rsidRPr="00541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синтетических материалов с заданными свойствами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74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37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Использовать пластические массы для изготовления сложных композиций (как для изготовления деталей, так и в качестве соединительного материала);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C65C7D" w:rsidRPr="00541829" w:rsidTr="00AD0974">
        <w:trPr>
          <w:trHeight w:hRule="exact" w:val="255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</w:t>
            </w:r>
            <w:r w:rsidRPr="00541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требованиями к изделию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Выполнять несложные расчёты размеров деталей изделия, </w:t>
            </w:r>
            <w:r w:rsidRPr="00541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ориентируясь на образец, эскиз, технический рисунок или чертёж;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C65C7D" w:rsidRPr="00541829" w:rsidTr="00AD0974">
        <w:trPr>
          <w:trHeight w:hRule="exact" w:val="169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Технология обработки бумаги и картона. Подбор </w:t>
            </w:r>
            <w:r w:rsidRPr="00541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материалов в соответствии с замыслом, особенностями конструкции изделия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Обосновывать использование свойств бумаги и картона при выполнении изделия;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C65C7D" w:rsidRPr="00541829" w:rsidTr="00AD0974">
        <w:trPr>
          <w:trHeight w:hRule="exact" w:val="227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Определение оптимальных способов разметки деталей, сборки изделия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Выстраивать простые чертежи/эскизы развёртки изделия. Выполнять разметку деталей с опорой на простейший чертёж, эскиз. Решать задачи на внесение необходимых дополнений и изменений в схему, чертёж, эскиз;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C65C7D" w:rsidRPr="00541829" w:rsidTr="00AD0974">
        <w:trPr>
          <w:trHeight w:hRule="exact" w:val="155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Выбор способов отделки. Комбинирование разных материалов в одном изделии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Узнавать, называть, выполнять и выбирать технологические </w:t>
            </w:r>
            <w:r w:rsidRPr="00541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приёмы ручной обработки материалов в зависимости от их свойств;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C65C7D" w:rsidRPr="00541829" w:rsidTr="00AD0974">
        <w:trPr>
          <w:trHeight w:hRule="exact" w:val="22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2.6.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Совершенствование умений выполнять разные способы разметки с помощью чертёжных </w:t>
            </w:r>
            <w:r w:rsidRPr="00541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инструментов. 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Освоение</w:t>
            </w:r>
            <w:r w:rsidR="00A940C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доступных</w:t>
            </w:r>
            <w:r w:rsidR="00A940C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художественн</w:t>
            </w:r>
            <w:r w:rsidR="00A940C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ых 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техник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Выстраивать простые чертежи/эскизы развёртки изделия. Выполнять разметку деталей с опорой на простейший чертёж, эскиз. Решать задачи на внесение необходимых дополнений и изменений в схему, чертёж, эскиз;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C65C7D" w:rsidRPr="00541829" w:rsidTr="00AD0974">
        <w:trPr>
          <w:trHeight w:hRule="exact" w:val="21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2.7.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Технология обработки текстильных материалов.</w:t>
            </w:r>
          </w:p>
          <w:p w:rsidR="00C65C7D" w:rsidRPr="00541829" w:rsidRDefault="00C65C7D" w:rsidP="00AD0974">
            <w:pPr>
              <w:autoSpaceDE w:val="0"/>
              <w:autoSpaceDN w:val="0"/>
              <w:spacing w:before="20" w:after="0" w:line="247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Обобщённое представление о видах тканей </w:t>
            </w:r>
            <w:r w:rsidRPr="00541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(натуральные, искусственные, синтетические), их свойствах и областей использования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Понимать технологию обработки текстильных материалов;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C65C7D" w:rsidRPr="00541829" w:rsidTr="00AD0974">
        <w:trPr>
          <w:trHeight w:hRule="exact" w:val="17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2.8.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Дизайн одежды в зависимости от её назначения, моды, времени. Подбор текстильных материалов в </w:t>
            </w:r>
            <w:r w:rsidRPr="00541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соответствии с замыслом, особенностями конструкции изделия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Определять и/или выбирать текстильные и волокнистые материалы для выполнения изделия, объяснять свой выбор;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</w:tbl>
    <w:p w:rsidR="00C65C7D" w:rsidRPr="00541829" w:rsidRDefault="00C65C7D" w:rsidP="00C65C7D">
      <w:pPr>
        <w:autoSpaceDE w:val="0"/>
        <w:autoSpaceDN w:val="0"/>
        <w:spacing w:after="0" w:line="14" w:lineRule="exact"/>
      </w:pPr>
    </w:p>
    <w:p w:rsidR="00C65C7D" w:rsidRPr="00541829" w:rsidRDefault="00C65C7D" w:rsidP="00C65C7D">
      <w:pPr>
        <w:autoSpaceDE w:val="0"/>
        <w:autoSpaceDN w:val="0"/>
        <w:spacing w:after="66" w:line="220" w:lineRule="exact"/>
      </w:pPr>
    </w:p>
    <w:tbl>
      <w:tblPr>
        <w:tblW w:w="0" w:type="auto"/>
        <w:tblInd w:w="-137" w:type="dxa"/>
        <w:tblLayout w:type="fixed"/>
        <w:tblLook w:val="04A0"/>
      </w:tblPr>
      <w:tblGrid>
        <w:gridCol w:w="611"/>
        <w:gridCol w:w="4214"/>
        <w:gridCol w:w="528"/>
        <w:gridCol w:w="743"/>
        <w:gridCol w:w="7"/>
        <w:gridCol w:w="985"/>
        <w:gridCol w:w="1375"/>
        <w:gridCol w:w="4720"/>
        <w:gridCol w:w="1080"/>
        <w:gridCol w:w="1382"/>
      </w:tblGrid>
      <w:tr w:rsidR="00C65C7D" w:rsidRPr="00541829" w:rsidTr="00AD0974">
        <w:trPr>
          <w:trHeight w:hRule="exact" w:val="2136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2.9.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Раскрой деталей по готовым лекалам (выкройкам), соб-ственным несложным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Выполнять раскрой деталей по готовым собственным несложным лекалам (выкройкам);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  <w:t xml:space="preserve">опрос; 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br/>
              <w:t>collection.edu.ru/</w:t>
            </w:r>
          </w:p>
        </w:tc>
      </w:tr>
      <w:tr w:rsidR="00C65C7D" w:rsidRPr="00541829" w:rsidTr="00AD0974">
        <w:trPr>
          <w:trHeight w:hRule="exact" w:val="2136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2.10.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Строчка петельного стежка и её варианты («тамбур»и др.), её назначение (соединение и отделка деталей) и/или строчки петлеобразного и крестообразного стежков (соединительные и отделочные)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Подбирать ручные строчки для сшивания и отделки изделий;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C65C7D" w:rsidRPr="00541829" w:rsidTr="00AD0974">
        <w:trPr>
          <w:trHeight w:hRule="exact" w:val="169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2.11.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Подбор ручных строчек для сшивания и отделки изделий. 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Простейший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ремонт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изделий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Подбирать ручные строчки для сшивания и отделки изделий;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C65C7D" w:rsidRPr="00541829" w:rsidTr="00AD0974">
        <w:trPr>
          <w:trHeight w:hRule="exact" w:val="438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2.12.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Технология обработки синтетических материалов.</w:t>
            </w:r>
          </w:p>
          <w:p w:rsidR="00C65C7D" w:rsidRPr="00541829" w:rsidRDefault="00C65C7D" w:rsidP="00AD0974">
            <w:pPr>
              <w:autoSpaceDE w:val="0"/>
              <w:autoSpaceDN w:val="0"/>
              <w:spacing w:before="20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Пластик, поролон, полиэтилен. Общее знакомство, сравнение свойств.  Самостоятельное определение технологий их обработки в сравнении с освоенными материалами.</w:t>
            </w:r>
          </w:p>
          <w:p w:rsidR="00C65C7D" w:rsidRPr="00541829" w:rsidRDefault="00C65C7D" w:rsidP="00AD0974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Комбинированное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использование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разныхматериалов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Самостоятельно организовывать свою деятельность: </w:t>
            </w:r>
            <w:r w:rsidRPr="00541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подготавливать рабочее место для работы с материалом по выбору учителя (например, пластик, поролон, пенопласт, соломка или пластиковые трубочки и др.),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</w:t>
            </w:r>
            <w:r w:rsidRPr="00541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восстанавливать порядок на рабочем месте;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C65C7D" w:rsidRPr="00541829" w:rsidTr="00AD0974">
        <w:trPr>
          <w:trHeight w:hRule="exact" w:val="348"/>
        </w:trPr>
        <w:tc>
          <w:tcPr>
            <w:tcW w:w="4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5C7D" w:rsidRPr="00541829" w:rsidRDefault="00C65C7D" w:rsidP="00AD09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C7D" w:rsidRPr="00541829" w:rsidTr="00AD0974">
        <w:trPr>
          <w:trHeight w:hRule="exact" w:val="573"/>
        </w:trPr>
        <w:tc>
          <w:tcPr>
            <w:tcW w:w="1564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 3. КОНСТРУИРОВАНИЕ И МОДЕЛИРОВАНИЕ</w:t>
            </w:r>
          </w:p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</w:p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ind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</w:p>
        </w:tc>
      </w:tr>
      <w:tr w:rsidR="00C65C7D" w:rsidRPr="00541829" w:rsidTr="00AD0974">
        <w:trPr>
          <w:trHeight w:hRule="exact" w:val="1696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Современные требования к техническим устройствам (экологичность, безопасность, эргономичность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Учитывать при выполнении практической работы современные требования к техническим устройствам (экологичность, </w:t>
            </w:r>
            <w:r w:rsidRPr="00541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безопасность, эргономичность и др.);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C65C7D" w:rsidRPr="00541829" w:rsidTr="00AD0974">
        <w:trPr>
          <w:trHeight w:hRule="exact" w:val="1849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50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Конструирование и моделирование изделий из различных материалов, в том числе наборов«Конструктор» по проектному заданию или собственному замыслу.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Создавать изделие по собственному замыслу;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C65C7D" w:rsidRPr="00541829" w:rsidTr="00AD0974">
        <w:trPr>
          <w:trHeight w:hRule="exact" w:val="3264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Поиск оптимальных и доступных новых решений </w:t>
            </w:r>
            <w:r w:rsidRPr="00541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конструкторско-технологических проблем на всех </w:t>
            </w:r>
            <w:r w:rsidRPr="00541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этапах аналитического и технологического процесса при выполнении индивидуальных творческих и </w:t>
            </w:r>
            <w:r w:rsidRPr="00541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коллективных проектных работ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rPr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5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Осуществлять поиск оптимальных и доступных новых решений конструкторско-технологических проблем на всех этапах </w:t>
            </w:r>
            <w:r w:rsidRPr="00541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аналитического и технологического процесса при выполнении индивидуальных творческих и коллективных проектных работ (изменение конструкции изделия, способов отделки, соединения деталей и др.);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C65C7D" w:rsidRPr="00541829" w:rsidTr="00AD0974">
        <w:trPr>
          <w:trHeight w:hRule="exact" w:val="197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3.4.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Робототехника. Конструктивные, соединительные элементы и основные узлы робота. 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Инструменты и деталидля создания робота. Конструирование робота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rPr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Конструировать робота в соответствии со схемой, чертежом, образцом, инструкцией, собственным замыслом;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C65C7D" w:rsidRPr="00541829" w:rsidTr="00AD0974">
        <w:trPr>
          <w:trHeight w:hRule="exact" w:val="1567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3.5.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ind w:left="72" w:right="1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Составление алгоритма действий робота. Программирование, тестирование робота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rPr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Составлять простой алгоритм действий робота;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C65C7D" w:rsidRPr="00541829" w:rsidTr="00AD0974">
        <w:trPr>
          <w:trHeight w:hRule="exact" w:val="1702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3.6.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Преобразование конструкции робота. Презентация робота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Презентовать робота (в том числе с использованием средств ИКТ);</w:t>
            </w:r>
          </w:p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spacing w:val="-1"/>
                <w:w w:val="105"/>
                <w:sz w:val="24"/>
                <w:szCs w:val="28"/>
              </w:rPr>
              <w:t>Выполнять</w:t>
            </w:r>
            <w:r w:rsidRPr="00541829">
              <w:rPr>
                <w:spacing w:val="-1"/>
                <w:w w:val="105"/>
                <w:sz w:val="24"/>
                <w:szCs w:val="28"/>
                <w:lang w:val="ru-RU"/>
              </w:rPr>
              <w:t xml:space="preserve"> </w:t>
            </w:r>
            <w:r w:rsidRPr="00541829">
              <w:rPr>
                <w:spacing w:val="-1"/>
                <w:w w:val="105"/>
                <w:sz w:val="24"/>
                <w:szCs w:val="28"/>
              </w:rPr>
              <w:t>простейшеепреобразовани</w:t>
            </w:r>
            <w:r w:rsidRPr="00541829">
              <w:rPr>
                <w:spacing w:val="-1"/>
                <w:w w:val="105"/>
                <w:sz w:val="24"/>
                <w:szCs w:val="28"/>
                <w:lang w:val="ru-RU"/>
              </w:rPr>
              <w:t xml:space="preserve"> </w:t>
            </w:r>
            <w:r w:rsidRPr="00541829">
              <w:rPr>
                <w:spacing w:val="-1"/>
                <w:w w:val="105"/>
                <w:sz w:val="24"/>
                <w:szCs w:val="28"/>
              </w:rPr>
              <w:t>е</w:t>
            </w:r>
            <w:r w:rsidRPr="00541829">
              <w:rPr>
                <w:w w:val="105"/>
                <w:sz w:val="24"/>
                <w:szCs w:val="28"/>
              </w:rPr>
              <w:t>конструкции</w:t>
            </w:r>
            <w:r w:rsidRPr="00541829">
              <w:rPr>
                <w:w w:val="105"/>
                <w:sz w:val="24"/>
                <w:szCs w:val="28"/>
                <w:lang w:val="ru-RU"/>
              </w:rPr>
              <w:t xml:space="preserve"> </w:t>
            </w:r>
            <w:r w:rsidRPr="00541829">
              <w:rPr>
                <w:w w:val="105"/>
                <w:sz w:val="24"/>
                <w:szCs w:val="28"/>
              </w:rPr>
              <w:t>робота;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w w:val="105"/>
              </w:rPr>
              <w:t>Практическаяработа;</w:t>
            </w:r>
            <w:r w:rsidRPr="00541829">
              <w:rPr>
                <w:spacing w:val="-1"/>
                <w:w w:val="105"/>
              </w:rPr>
              <w:t>Тестирование</w:t>
            </w:r>
            <w:r w:rsidRPr="00541829">
              <w:rPr>
                <w:spacing w:val="-1"/>
                <w:w w:val="105"/>
                <w:sz w:val="15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C65C7D" w:rsidRPr="00541829" w:rsidTr="00AD0974">
        <w:trPr>
          <w:trHeight w:hRule="exact" w:val="328"/>
        </w:trPr>
        <w:tc>
          <w:tcPr>
            <w:tcW w:w="4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102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65C7D" w:rsidRPr="00541829" w:rsidRDefault="00C65C7D" w:rsidP="00AD097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65C7D" w:rsidRPr="00541829" w:rsidTr="00AD0974">
        <w:trPr>
          <w:trHeight w:hRule="exact" w:val="328"/>
        </w:trPr>
        <w:tc>
          <w:tcPr>
            <w:tcW w:w="1564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 4. ИНФОРМАЦИОННО-КОММУНИКАТИВНЫЕ ТЕХНОЛОГИИ</w:t>
            </w:r>
          </w:p>
        </w:tc>
      </w:tr>
    </w:tbl>
    <w:p w:rsidR="00C65C7D" w:rsidRPr="00541829" w:rsidRDefault="00C65C7D" w:rsidP="00C65C7D">
      <w:pPr>
        <w:autoSpaceDE w:val="0"/>
        <w:autoSpaceDN w:val="0"/>
        <w:spacing w:after="0" w:line="14" w:lineRule="exact"/>
      </w:pPr>
    </w:p>
    <w:tbl>
      <w:tblPr>
        <w:tblW w:w="0" w:type="auto"/>
        <w:tblInd w:w="-137" w:type="dxa"/>
        <w:tblLayout w:type="fixed"/>
        <w:tblLook w:val="04A0"/>
      </w:tblPr>
      <w:tblGrid>
        <w:gridCol w:w="611"/>
        <w:gridCol w:w="4214"/>
        <w:gridCol w:w="528"/>
        <w:gridCol w:w="743"/>
        <w:gridCol w:w="992"/>
        <w:gridCol w:w="1375"/>
        <w:gridCol w:w="4720"/>
        <w:gridCol w:w="1080"/>
        <w:gridCol w:w="1382"/>
      </w:tblGrid>
      <w:tr w:rsidR="00C65C7D" w:rsidRPr="00541829" w:rsidTr="00AD0974">
        <w:trPr>
          <w:trHeight w:hRule="exact" w:val="1645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Работа с доступной информацией в Интернете и на цифровых носителях информации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Находить и отбирать разные виды информации в Интернете по заданным критериям, для презентации проекта;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C65C7D" w:rsidRPr="00541829" w:rsidTr="00AD0974">
        <w:trPr>
          <w:trHeight w:hRule="exact" w:val="183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7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Электронные и медиа-ресурсы в художественно-конструкторской, проектной, предметной </w:t>
            </w:r>
            <w:r w:rsidRPr="00541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преобразующей деятельности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 помощью учителя создавать печатные публикации с </w:t>
            </w:r>
            <w:r w:rsidRPr="00541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использованием изображений на экране компьютера; оформлять слайды презентации (выбор шрифта, размера, цвета шрифта, выравнивание абзаца); работать с доступной информацией; работать в программе 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PowerPoint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(или другой);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C65C7D" w:rsidRPr="00541829" w:rsidTr="00AD0974">
        <w:trPr>
          <w:trHeight w:hRule="exact" w:val="1836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4.3.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Работа с готовыми цифровыми материалами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Понимать и самостоятельно соблюдать правила пользования персональным компьютером. Называть и определять назначение основных устройств компьютера (с которыми работали на уроках);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C65C7D" w:rsidRPr="00541829" w:rsidTr="00AD0974">
        <w:trPr>
          <w:trHeight w:hRule="exact" w:val="1835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4.4.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Поиск дополнительной информации по тематике </w:t>
            </w:r>
            <w:r w:rsidRPr="00541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творческих и проектных работ, использование рисунков из ресурса компьютера в оформлении изделий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Находить и отбирать разные виды информации в Интернете по заданным критериям, для презентации проекта;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C65C7D" w:rsidRPr="00541829" w:rsidTr="00AD0974">
        <w:trPr>
          <w:trHeight w:hRule="exact" w:val="1563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4.5.</w:t>
            </w:r>
          </w:p>
        </w:tc>
        <w:tc>
          <w:tcPr>
            <w:tcW w:w="4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Создание презентаций в программе 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PowerPoint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или другой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Набирать текст и размещать его на слайде программы 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PowerPoint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(или другой), размещать иллюстративный материал на слайде, выбирать дизайн слайда;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w w:val="105"/>
              </w:rPr>
              <w:t>Практическаяработа;</w:t>
            </w:r>
            <w:r w:rsidRPr="00541829">
              <w:rPr>
                <w:spacing w:val="-1"/>
                <w:w w:val="105"/>
              </w:rPr>
              <w:t>Тестирование</w:t>
            </w:r>
            <w:r w:rsidRPr="00541829">
              <w:rPr>
                <w:spacing w:val="-1"/>
                <w:w w:val="105"/>
                <w:sz w:val="15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C65C7D" w:rsidRPr="00541829" w:rsidTr="00AD0974">
        <w:trPr>
          <w:trHeight w:hRule="exact" w:val="350"/>
        </w:trPr>
        <w:tc>
          <w:tcPr>
            <w:tcW w:w="4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02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C7D" w:rsidRPr="00541829" w:rsidTr="00AD0974">
        <w:trPr>
          <w:trHeight w:hRule="exact" w:val="328"/>
        </w:trPr>
        <w:tc>
          <w:tcPr>
            <w:tcW w:w="4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85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5C7D" w:rsidRPr="00541829" w:rsidRDefault="00C65C7D" w:rsidP="00C65C7D">
      <w:pPr>
        <w:rPr>
          <w:lang w:val="ru-RU"/>
        </w:rPr>
        <w:sectPr w:rsidR="00C65C7D" w:rsidRPr="00541829" w:rsidSect="00955F49">
          <w:pgSz w:w="16840" w:h="11900"/>
          <w:pgMar w:top="284" w:right="640" w:bottom="40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65C7D" w:rsidRPr="00541829" w:rsidRDefault="00A940C6" w:rsidP="00C65C7D">
      <w:pPr>
        <w:autoSpaceDE w:val="0"/>
        <w:autoSpaceDN w:val="0"/>
        <w:spacing w:after="314" w:line="230" w:lineRule="auto"/>
      </w:pPr>
      <w:r>
        <w:rPr>
          <w:rFonts w:ascii="Times New Roman" w:eastAsia="Times New Roman" w:hAnsi="Times New Roman"/>
          <w:color w:val="000000"/>
          <w:w w:val="98"/>
          <w:sz w:val="24"/>
          <w:lang w:val="ru-RU"/>
        </w:rPr>
        <w:t xml:space="preserve">                                                                 </w:t>
      </w:r>
      <w:r w:rsidR="00C65C7D" w:rsidRPr="00541829">
        <w:rPr>
          <w:rFonts w:ascii="Times New Roman" w:eastAsia="Times New Roman" w:hAnsi="Times New Roman"/>
          <w:color w:val="000000"/>
          <w:w w:val="98"/>
          <w:sz w:val="24"/>
        </w:rPr>
        <w:t>ПОУРОЧНОЕ ПЛАНИРОВАНИЕ</w:t>
      </w:r>
    </w:p>
    <w:tbl>
      <w:tblPr>
        <w:tblW w:w="15735" w:type="dxa"/>
        <w:tblInd w:w="-846" w:type="dxa"/>
        <w:tblLayout w:type="fixed"/>
        <w:tblLook w:val="04A0"/>
      </w:tblPr>
      <w:tblGrid>
        <w:gridCol w:w="567"/>
        <w:gridCol w:w="4230"/>
        <w:gridCol w:w="718"/>
        <w:gridCol w:w="1592"/>
        <w:gridCol w:w="1636"/>
        <w:gridCol w:w="1214"/>
        <w:gridCol w:w="5778"/>
      </w:tblGrid>
      <w:tr w:rsidR="00C65C7D" w:rsidRPr="00541829" w:rsidTr="00AD0974">
        <w:trPr>
          <w:trHeight w:hRule="exact" w:val="4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62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№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п/п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Тема урока</w:t>
            </w:r>
          </w:p>
        </w:tc>
        <w:tc>
          <w:tcPr>
            <w:tcW w:w="3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Количество часов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Дата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изучения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71" w:lineRule="auto"/>
              <w:ind w:left="70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Виды,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формы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контроля</w:t>
            </w:r>
          </w:p>
        </w:tc>
      </w:tr>
      <w:tr w:rsidR="00C65C7D" w:rsidRPr="00541829" w:rsidTr="00AD0974">
        <w:trPr>
          <w:trHeight w:hRule="exact" w:val="81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C7D" w:rsidRPr="00541829" w:rsidRDefault="00C65C7D" w:rsidP="00AD09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C7D" w:rsidRPr="00541829" w:rsidRDefault="00C65C7D" w:rsidP="00AD09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всего 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контрольные работы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62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практические работы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C7D" w:rsidRPr="00541829" w:rsidRDefault="00C65C7D" w:rsidP="00AD09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C7D" w:rsidRPr="00541829" w:rsidRDefault="00C65C7D" w:rsidP="00AD09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C7D" w:rsidRPr="00541829" w:rsidTr="00AD0974">
        <w:trPr>
          <w:trHeight w:hRule="exact" w:val="14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1.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62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Профессии и технологии современного мира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78" w:lineRule="auto"/>
              <w:ind w:left="152" w:hanging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опрос;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 w:rsidR="00C65C7D" w:rsidRPr="00541829" w:rsidTr="00AD0974">
        <w:trPr>
          <w:trHeight w:hRule="exact" w:val="14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8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2.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Использование достижений </w:t>
            </w:r>
            <w:r w:rsidRPr="00541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науки в развитии технического прогресса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8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8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8" w:after="0"/>
              <w:ind w:left="152" w:hanging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опрос;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 w:rsidR="00C65C7D" w:rsidRPr="00541829" w:rsidTr="00AD0974">
        <w:trPr>
          <w:trHeight w:hRule="exact" w:val="18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3.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81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Изобретение и использование синтетических материалов с определёнными заданными свойствами в различных </w:t>
            </w:r>
            <w:r w:rsidRPr="00541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отраслях и профессиях.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/>
              <w:ind w:left="152" w:hanging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опрос;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 w:rsidR="00C65C7D" w:rsidRPr="00541829" w:rsidTr="00AD0974">
        <w:trPr>
          <w:trHeight w:hRule="exact" w:val="14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4.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Нефть как универсальное сырьё. Материалы, получаемые из </w:t>
            </w:r>
            <w:r w:rsidRPr="00541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нефти (пластик, стеклоткань, </w:t>
            </w:r>
            <w:r w:rsidRPr="00541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пенопласт и др.)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/>
              <w:ind w:left="152" w:hanging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опрос;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 w:rsidR="00C65C7D" w:rsidRPr="00541829" w:rsidTr="00AD0974">
        <w:trPr>
          <w:trHeight w:hRule="exact" w:val="14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5.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71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Профессии, связанные с </w:t>
            </w:r>
            <w:r w:rsidRPr="00541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опасностями (пожарные, космонавты, химики и др.).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/>
              <w:ind w:left="152" w:hanging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опрос;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 w:rsidR="00C65C7D" w:rsidRPr="00541829" w:rsidTr="00AD0974">
        <w:trPr>
          <w:trHeight w:hRule="exact" w:val="14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6.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71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Информационный мир, его место и влияние на жизнь и деятельность людей.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78" w:lineRule="auto"/>
              <w:ind w:left="152" w:hanging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опрос;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 w:rsidR="00C65C7D" w:rsidRPr="00541829" w:rsidTr="00AD0974">
        <w:trPr>
          <w:trHeight w:hRule="exact" w:val="18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8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7.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Влияние современных </w:t>
            </w:r>
            <w:r w:rsidRPr="00541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технологий и преобразующей деятельности человека на </w:t>
            </w:r>
            <w:r w:rsidRPr="00541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>окружающую среду, способы её защиты.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8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8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8" w:after="0"/>
              <w:ind w:left="152" w:hanging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опрос;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 w:rsidR="00C65C7D" w:rsidRPr="00541829" w:rsidTr="00AD0974">
        <w:trPr>
          <w:trHeight w:hRule="exact" w:val="211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8.</w:t>
            </w:r>
          </w:p>
          <w:p w:rsidR="00C65C7D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</w:pPr>
          </w:p>
          <w:p w:rsidR="00C65C7D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</w:pPr>
          </w:p>
          <w:p w:rsidR="00C65C7D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</w:pPr>
          </w:p>
          <w:p w:rsidR="00C65C7D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</w:pPr>
          </w:p>
          <w:p w:rsidR="00C65C7D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</w:pPr>
          </w:p>
          <w:p w:rsidR="00C65C7D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</w:pPr>
          </w:p>
          <w:p w:rsidR="00C65C7D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</w:pPr>
          </w:p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8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Сохранение и развитие </w:t>
            </w:r>
            <w:r w:rsidRPr="00541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традиций прошлого в </w:t>
            </w:r>
            <w:r w:rsidRPr="00541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творчестве современных </w:t>
            </w:r>
            <w:r w:rsidRPr="005418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мастеров. 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Бережное и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уважительное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отношение людей к культурным традициям.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/>
              <w:ind w:left="152" w:hanging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Устный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опрос; </w:t>
            </w:r>
            <w:r w:rsidRPr="005418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41829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</w:tbl>
    <w:p w:rsidR="00C65C7D" w:rsidRPr="00541829" w:rsidRDefault="00C65C7D" w:rsidP="00C65C7D">
      <w:pPr>
        <w:autoSpaceDE w:val="0"/>
        <w:autoSpaceDN w:val="0"/>
        <w:spacing w:after="0" w:line="14" w:lineRule="exact"/>
      </w:pPr>
    </w:p>
    <w:tbl>
      <w:tblPr>
        <w:tblW w:w="0" w:type="auto"/>
        <w:tblInd w:w="-846" w:type="dxa"/>
        <w:tblLayout w:type="fixed"/>
        <w:tblLook w:val="04A0"/>
      </w:tblPr>
      <w:tblGrid>
        <w:gridCol w:w="567"/>
        <w:gridCol w:w="4230"/>
        <w:gridCol w:w="718"/>
        <w:gridCol w:w="1592"/>
        <w:gridCol w:w="1636"/>
        <w:gridCol w:w="1214"/>
        <w:gridCol w:w="5778"/>
      </w:tblGrid>
      <w:tr w:rsidR="00C65C7D" w:rsidRPr="00541829" w:rsidTr="00AD0974">
        <w:trPr>
          <w:trHeight w:hRule="exact" w:val="18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9</w:t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.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81" w:lineRule="auto"/>
              <w:ind w:left="72" w:right="144"/>
              <w:rPr>
                <w:lang w:val="ru-RU"/>
              </w:rPr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Изготовление изделий с учётом традиционных правил и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современных технологий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(лепка, вязание, шитьё,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вышивка и др.).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2"/>
              <w:rPr>
                <w:lang w:val="ru-RU"/>
              </w:rPr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1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  <w:rPr>
                <w:lang w:val="ru-RU"/>
              </w:rPr>
            </w:pPr>
            <w:r w:rsidRPr="00541829">
              <w:rPr>
                <w:lang w:val="ru-RU"/>
              </w:rPr>
              <w:t>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/>
              <w:ind w:left="152" w:hanging="152"/>
            </w:pP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Контроль знаний</w:t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;</w:t>
            </w:r>
          </w:p>
        </w:tc>
      </w:tr>
      <w:tr w:rsidR="00C65C7D" w:rsidRPr="00541829" w:rsidTr="00AD0974">
        <w:trPr>
          <w:trHeight w:hRule="exact" w:val="213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jc w:val="center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10.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83" w:lineRule="auto"/>
              <w:ind w:left="72"/>
              <w:rPr>
                <w:lang w:val="ru-RU"/>
              </w:rPr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Элементарная творческая и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проектная деятельность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(реализация заданного или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собственного замысла, поиск оптимальных конструктивных и технологических решений).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/>
              <w:ind w:left="152" w:hanging="15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опрос;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 работа;</w:t>
            </w:r>
          </w:p>
        </w:tc>
      </w:tr>
      <w:tr w:rsidR="00C65C7D" w:rsidRPr="00541829" w:rsidTr="00AD0974">
        <w:trPr>
          <w:trHeight w:hRule="exact" w:val="18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jc w:val="center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11.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81" w:lineRule="auto"/>
              <w:ind w:left="72" w:right="144"/>
              <w:rPr>
                <w:lang w:val="ru-RU"/>
              </w:rPr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Коллективные, групповые и индивидуальные проекты на основе содержания материала, изучаемого в течение учебного года.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/>
              <w:ind w:left="152" w:hanging="15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опрос;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 работа;</w:t>
            </w:r>
          </w:p>
        </w:tc>
      </w:tr>
      <w:tr w:rsidR="00C65C7D" w:rsidRPr="00541829" w:rsidTr="00AD0974">
        <w:trPr>
          <w:trHeight w:hRule="exact" w:val="18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jc w:val="center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12.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81" w:lineRule="auto"/>
              <w:ind w:left="72" w:right="144"/>
              <w:rPr>
                <w:lang w:val="ru-RU"/>
              </w:rPr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Использование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комбинированных техник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создания конструкций по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заданным условиям в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выполнении учебных проектов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78" w:lineRule="auto"/>
              <w:ind w:left="152" w:hanging="15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опрос;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 работа;</w:t>
            </w:r>
          </w:p>
        </w:tc>
      </w:tr>
      <w:tr w:rsidR="00C65C7D" w:rsidRPr="00541829" w:rsidTr="00AD0974">
        <w:trPr>
          <w:trHeight w:hRule="exact" w:val="47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jc w:val="center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13.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71" w:lineRule="auto"/>
              <w:ind w:left="72" w:right="288"/>
              <w:rPr>
                <w:lang w:val="ru-RU"/>
              </w:rPr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Синтетические материалы —ткани, полимеры (пластик, поролон). Их свойства.</w:t>
            </w:r>
          </w:p>
          <w:p w:rsidR="00C65C7D" w:rsidRPr="00541829" w:rsidRDefault="00C65C7D" w:rsidP="00AD0974">
            <w:pPr>
              <w:autoSpaceDE w:val="0"/>
              <w:autoSpaceDN w:val="0"/>
              <w:spacing w:before="68" w:after="0" w:line="286" w:lineRule="auto"/>
              <w:ind w:left="72"/>
              <w:rPr>
                <w:lang w:val="ru-RU"/>
              </w:rPr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Создание синтетических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материалов с заданными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свойствами. Использование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измерений, вычислений и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построений для решения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практических задач. Внесение дополнений и изменений в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условные графические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изображения в соответствии с дополнительными/изменёнными требованиями к изделию.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/>
              <w:ind w:left="152" w:hanging="15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опрос;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 работа;</w:t>
            </w:r>
          </w:p>
        </w:tc>
      </w:tr>
    </w:tbl>
    <w:p w:rsidR="00C65C7D" w:rsidRPr="00541829" w:rsidRDefault="00C65C7D" w:rsidP="00C65C7D">
      <w:pPr>
        <w:autoSpaceDE w:val="0"/>
        <w:autoSpaceDN w:val="0"/>
        <w:spacing w:after="0" w:line="14" w:lineRule="exact"/>
      </w:pPr>
    </w:p>
    <w:p w:rsidR="00C65C7D" w:rsidRPr="00541829" w:rsidRDefault="00C65C7D" w:rsidP="00C65C7D">
      <w:pPr>
        <w:sectPr w:rsidR="00C65C7D" w:rsidRPr="00541829" w:rsidSect="00AD0974">
          <w:pgSz w:w="16840" w:h="11900" w:orient="landscape"/>
          <w:pgMar w:top="664" w:right="284" w:bottom="556" w:left="1440" w:header="720" w:footer="720" w:gutter="0"/>
          <w:cols w:space="720"/>
          <w:docGrid w:linePitch="360"/>
        </w:sectPr>
      </w:pPr>
    </w:p>
    <w:p w:rsidR="00C65C7D" w:rsidRPr="00541829" w:rsidRDefault="00C65C7D" w:rsidP="00C65C7D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494"/>
        <w:gridCol w:w="3452"/>
        <w:gridCol w:w="718"/>
        <w:gridCol w:w="1592"/>
        <w:gridCol w:w="1636"/>
        <w:gridCol w:w="1214"/>
        <w:gridCol w:w="6487"/>
      </w:tblGrid>
      <w:tr w:rsidR="00C65C7D" w:rsidRPr="00541829" w:rsidTr="00AD0974">
        <w:trPr>
          <w:trHeight w:hRule="exact" w:val="345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jc w:val="center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14.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86" w:lineRule="auto"/>
              <w:ind w:left="72"/>
              <w:rPr>
                <w:lang w:val="ru-RU"/>
              </w:rPr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Технология обработки бумаги и картона. Подбор материалов в соответствии с замыслом,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особенностями конструкции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изделия. Определение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оптимальных способов разметки деталей, сборки изделия. Выбор способов отделки.</w:t>
            </w:r>
          </w:p>
          <w:p w:rsidR="00C65C7D" w:rsidRPr="00541829" w:rsidRDefault="00C65C7D" w:rsidP="00AD0974">
            <w:pPr>
              <w:autoSpaceDE w:val="0"/>
              <w:autoSpaceDN w:val="0"/>
              <w:spacing w:before="68" w:after="0" w:line="262" w:lineRule="auto"/>
              <w:ind w:left="72" w:right="432"/>
              <w:rPr>
                <w:lang w:val="ru-RU"/>
              </w:rPr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Комбинирование разных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материалов в одном изделии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jc w:val="center"/>
              <w:rPr>
                <w:lang w:val="ru-RU"/>
              </w:rPr>
            </w:pPr>
          </w:p>
        </w:tc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/>
              <w:ind w:left="152" w:hanging="15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опрос;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 работа;</w:t>
            </w:r>
          </w:p>
        </w:tc>
      </w:tr>
      <w:tr w:rsidR="00C65C7D" w:rsidRPr="00541829" w:rsidTr="00AD0974">
        <w:trPr>
          <w:trHeight w:hRule="exact" w:val="147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jc w:val="center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15.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/>
              <w:ind w:left="72"/>
              <w:rPr>
                <w:lang w:val="ru-RU"/>
              </w:rPr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Совершенствование умений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выполнять разные способы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разметки с помощью чертёжных инструментов.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/>
              <w:ind w:left="152" w:hanging="15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опрос;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 работа;</w:t>
            </w:r>
          </w:p>
        </w:tc>
      </w:tr>
      <w:tr w:rsidR="00C65C7D" w:rsidRPr="00541829" w:rsidTr="00AD0974">
        <w:trPr>
          <w:trHeight w:hRule="exact" w:val="147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jc w:val="center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16.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Default="00C65C7D" w:rsidP="00AD0974">
            <w:pPr>
              <w:autoSpaceDE w:val="0"/>
              <w:autoSpaceDN w:val="0"/>
              <w:spacing w:before="96" w:after="0" w:line="262" w:lineRule="auto"/>
              <w:ind w:left="72" w:right="864"/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Освоение доступных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художественных техник.</w:t>
            </w:r>
          </w:p>
          <w:p w:rsidR="00C65C7D" w:rsidRDefault="00C65C7D" w:rsidP="00AD0974">
            <w:pPr>
              <w:autoSpaceDE w:val="0"/>
              <w:autoSpaceDN w:val="0"/>
              <w:spacing w:before="96" w:after="0" w:line="262" w:lineRule="auto"/>
              <w:ind w:left="72" w:right="864"/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</w:pPr>
          </w:p>
          <w:p w:rsidR="00C65C7D" w:rsidRDefault="00C65C7D" w:rsidP="00AD0974">
            <w:pPr>
              <w:autoSpaceDE w:val="0"/>
              <w:autoSpaceDN w:val="0"/>
              <w:spacing w:before="96" w:after="0" w:line="262" w:lineRule="auto"/>
              <w:ind w:left="72" w:right="864"/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</w:pPr>
          </w:p>
          <w:p w:rsidR="00C65C7D" w:rsidRDefault="00C65C7D" w:rsidP="00AD0974">
            <w:pPr>
              <w:autoSpaceDE w:val="0"/>
              <w:autoSpaceDN w:val="0"/>
              <w:spacing w:before="96" w:after="0" w:line="262" w:lineRule="auto"/>
              <w:ind w:left="72" w:right="864"/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</w:pPr>
          </w:p>
          <w:p w:rsidR="00C65C7D" w:rsidRDefault="00C65C7D" w:rsidP="00AD0974">
            <w:pPr>
              <w:autoSpaceDE w:val="0"/>
              <w:autoSpaceDN w:val="0"/>
              <w:spacing w:before="96" w:after="0" w:line="262" w:lineRule="auto"/>
              <w:ind w:left="72" w:right="864"/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</w:pPr>
          </w:p>
          <w:p w:rsidR="00C65C7D" w:rsidRPr="00143B0D" w:rsidRDefault="00C65C7D" w:rsidP="00AD0974">
            <w:pPr>
              <w:autoSpaceDE w:val="0"/>
              <w:autoSpaceDN w:val="0"/>
              <w:spacing w:before="96" w:after="0" w:line="262" w:lineRule="auto"/>
              <w:ind w:left="72" w:right="864"/>
              <w:rPr>
                <w:lang w:val="ru-RU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/>
              <w:ind w:left="152" w:hanging="15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опрос;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 работа;</w:t>
            </w:r>
          </w:p>
        </w:tc>
      </w:tr>
      <w:tr w:rsidR="00C65C7D" w:rsidRPr="00541829" w:rsidTr="00AD0974">
        <w:trPr>
          <w:trHeight w:hRule="exact" w:val="838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jc w:val="center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17.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62" w:lineRule="auto"/>
              <w:ind w:left="72" w:right="720"/>
              <w:rPr>
                <w:lang w:val="ru-RU"/>
              </w:rPr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Технология обработки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текстильных материалов.</w:t>
            </w:r>
          </w:p>
          <w:p w:rsidR="00C65C7D" w:rsidRPr="00541829" w:rsidRDefault="00C65C7D" w:rsidP="00AD0974">
            <w:pPr>
              <w:autoSpaceDE w:val="0"/>
              <w:autoSpaceDN w:val="0"/>
              <w:spacing w:before="68" w:after="0" w:line="288" w:lineRule="auto"/>
              <w:ind w:left="72"/>
              <w:rPr>
                <w:lang w:val="ru-RU"/>
              </w:rPr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Обобщённое представление о видах тканей (натуральные,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искусственные, синтетические), их свойствах и областей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использования. Дизайн одежды в зависимости от её назначения, моды, времени. Подбор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текстильных материалов в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соответствии с замыслом,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особенностями конструкции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изделия Раскрой деталей по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готовым лекалам (выкройкам), собственным несложным.</w:t>
            </w:r>
          </w:p>
          <w:p w:rsidR="00C65C7D" w:rsidRPr="00541829" w:rsidRDefault="00C65C7D" w:rsidP="00AD0974">
            <w:pPr>
              <w:autoSpaceDE w:val="0"/>
              <w:autoSpaceDN w:val="0"/>
              <w:spacing w:before="68" w:after="0" w:line="283" w:lineRule="auto"/>
              <w:ind w:left="72"/>
              <w:rPr>
                <w:lang w:val="ru-RU"/>
              </w:rPr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Строчка петельного стежка и её варианты («тамбур» и др ), её назначение (соединение и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отделка деталей) и/или строчки петлеобразного и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крестообразного стежков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(соединительные и отделочные).</w:t>
            </w:r>
          </w:p>
          <w:p w:rsidR="00C65C7D" w:rsidRPr="00541829" w:rsidRDefault="00C65C7D" w:rsidP="00AD0974">
            <w:pPr>
              <w:autoSpaceDE w:val="0"/>
              <w:autoSpaceDN w:val="0"/>
              <w:spacing w:before="68" w:after="0" w:line="262" w:lineRule="auto"/>
              <w:ind w:left="72" w:right="288"/>
              <w:rPr>
                <w:lang w:val="ru-RU"/>
              </w:rPr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Подбор ручных строчек для сшивания и отделки изделий.</w:t>
            </w:r>
          </w:p>
          <w:p w:rsidR="00C65C7D" w:rsidRPr="00541829" w:rsidRDefault="00C65C7D" w:rsidP="00AD0974">
            <w:pPr>
              <w:autoSpaceDE w:val="0"/>
              <w:autoSpaceDN w:val="0"/>
              <w:spacing w:before="68" w:after="0" w:line="233" w:lineRule="auto"/>
              <w:ind w:left="7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Простейшийремонтизделий.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2"/>
              <w:rPr>
                <w:lang w:val="ru-RU"/>
              </w:rPr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1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  <w:rPr>
                <w:lang w:val="ru-RU"/>
              </w:rPr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/>
              <w:ind w:left="152" w:hanging="152"/>
              <w:rPr>
                <w:lang w:val="ru-RU"/>
              </w:rPr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Тестирование</w:t>
            </w:r>
          </w:p>
        </w:tc>
      </w:tr>
    </w:tbl>
    <w:p w:rsidR="00C65C7D" w:rsidRPr="00541829" w:rsidRDefault="00C65C7D" w:rsidP="00C65C7D">
      <w:pPr>
        <w:autoSpaceDE w:val="0"/>
        <w:autoSpaceDN w:val="0"/>
        <w:spacing w:after="0" w:line="14" w:lineRule="exact"/>
      </w:pPr>
    </w:p>
    <w:p w:rsidR="00C65C7D" w:rsidRPr="00541829" w:rsidRDefault="00C65C7D" w:rsidP="00C65C7D">
      <w:pPr>
        <w:sectPr w:rsidR="00C65C7D" w:rsidRPr="00541829" w:rsidSect="00AD0974">
          <w:pgSz w:w="16840" w:h="11900" w:orient="landscape"/>
          <w:pgMar w:top="664" w:right="284" w:bottom="556" w:left="730" w:header="720" w:footer="720" w:gutter="0"/>
          <w:cols w:space="720"/>
          <w:docGrid w:linePitch="360"/>
        </w:sectPr>
      </w:pPr>
    </w:p>
    <w:p w:rsidR="00C65C7D" w:rsidRPr="00541829" w:rsidRDefault="00C65C7D" w:rsidP="00C65C7D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494"/>
        <w:gridCol w:w="3452"/>
        <w:gridCol w:w="718"/>
        <w:gridCol w:w="1592"/>
        <w:gridCol w:w="1636"/>
        <w:gridCol w:w="1214"/>
        <w:gridCol w:w="6629"/>
      </w:tblGrid>
      <w:tr w:rsidR="00C65C7D" w:rsidRPr="00541829" w:rsidTr="00AD0974">
        <w:trPr>
          <w:trHeight w:hRule="exact" w:val="378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jc w:val="center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18.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62" w:lineRule="auto"/>
              <w:ind w:left="72" w:right="576"/>
              <w:rPr>
                <w:lang w:val="ru-RU"/>
              </w:rPr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Технология обработки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синтетических материалов.</w:t>
            </w:r>
          </w:p>
          <w:p w:rsidR="00C65C7D" w:rsidRPr="00541829" w:rsidRDefault="00C65C7D" w:rsidP="00AD0974">
            <w:pPr>
              <w:autoSpaceDE w:val="0"/>
              <w:autoSpaceDN w:val="0"/>
              <w:spacing w:before="70" w:after="0" w:line="283" w:lineRule="auto"/>
              <w:ind w:left="72" w:right="144"/>
              <w:rPr>
                <w:lang w:val="ru-RU"/>
              </w:rPr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Пластик, поролон, полиэтилен. Общее знакомство, сравнение свойств Самостоятельное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определение технологий их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обработки в сравнении с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освоенными материалами.</w:t>
            </w:r>
          </w:p>
          <w:p w:rsidR="00C65C7D" w:rsidRPr="00541829" w:rsidRDefault="00C65C7D" w:rsidP="00AD0974">
            <w:pPr>
              <w:autoSpaceDE w:val="0"/>
              <w:autoSpaceDN w:val="0"/>
              <w:spacing w:before="68" w:after="0" w:line="271" w:lineRule="auto"/>
              <w:ind w:left="72" w:right="1008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Комбинированное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использованиеразныхматериалов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/>
              <w:ind w:left="152" w:hanging="15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опрос;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 работа;</w:t>
            </w:r>
          </w:p>
        </w:tc>
      </w:tr>
      <w:tr w:rsidR="00C65C7D" w:rsidRPr="00541829" w:rsidTr="00AD0974">
        <w:trPr>
          <w:trHeight w:hRule="exact" w:val="147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jc w:val="center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19.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/>
              <w:ind w:left="72" w:right="288"/>
              <w:rPr>
                <w:lang w:val="ru-RU"/>
              </w:rPr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Современные требования к техническим устройствам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(экологичность, безопасность, эргономичность и др.).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/>
              <w:ind w:left="152" w:hanging="15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опрос;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 работа;</w:t>
            </w:r>
          </w:p>
        </w:tc>
      </w:tr>
      <w:tr w:rsidR="00C65C7D" w:rsidRPr="00541829" w:rsidTr="00AD0974">
        <w:trPr>
          <w:trHeight w:hRule="exact" w:val="213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jc w:val="center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20.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83" w:lineRule="auto"/>
              <w:ind w:left="72" w:right="288"/>
              <w:rPr>
                <w:lang w:val="ru-RU"/>
              </w:rPr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Конструирование и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моделирование изделий из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различных материалов, в том числе наборов «Конструктор»по проектному заданию или собственному замыслу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/>
              <w:ind w:left="152" w:hanging="15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опрос;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 работа;</w:t>
            </w:r>
          </w:p>
        </w:tc>
      </w:tr>
      <w:tr w:rsidR="00C65C7D" w:rsidRPr="00541829" w:rsidTr="00AD0974">
        <w:trPr>
          <w:trHeight w:hRule="exact" w:val="312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jc w:val="center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21.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86" w:lineRule="auto"/>
              <w:ind w:left="72" w:right="144"/>
              <w:rPr>
                <w:lang w:val="ru-RU"/>
              </w:rPr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Поиск оптимальных и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доступных новых решений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конструкторско-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технологических проблем на всех этапах аналитического и технологического процесса при выполнении индивидуальных творческих и коллективных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проектных работ.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/>
              <w:ind w:left="152" w:hanging="15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опрос;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 работа;</w:t>
            </w:r>
          </w:p>
        </w:tc>
      </w:tr>
      <w:tr w:rsidR="00C65C7D" w:rsidRPr="00541829" w:rsidTr="00AD0974">
        <w:trPr>
          <w:trHeight w:hRule="exact" w:val="147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jc w:val="center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22.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Робототехника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/>
              <w:ind w:left="152" w:hanging="15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опрос;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 работа;</w:t>
            </w:r>
          </w:p>
        </w:tc>
      </w:tr>
      <w:tr w:rsidR="00C65C7D" w:rsidRPr="00541829" w:rsidTr="00AD0974">
        <w:trPr>
          <w:trHeight w:hRule="exact" w:val="147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jc w:val="center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23.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71" w:lineRule="auto"/>
              <w:ind w:left="72" w:right="432"/>
              <w:rPr>
                <w:lang w:val="ru-RU"/>
              </w:rPr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Конструктивные,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соединительные элементы и основные узлы робота.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/>
              <w:ind w:left="152" w:hanging="15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опрос;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 работа;</w:t>
            </w:r>
          </w:p>
        </w:tc>
      </w:tr>
      <w:tr w:rsidR="00C65C7D" w:rsidRPr="00541829" w:rsidTr="00AD0974">
        <w:trPr>
          <w:trHeight w:hRule="exact" w:val="150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jc w:val="center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24.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62" w:lineRule="auto"/>
              <w:ind w:left="72" w:right="576"/>
              <w:rPr>
                <w:lang w:val="ru-RU"/>
              </w:rPr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Инструменты и детали для создания робота.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78" w:lineRule="auto"/>
              <w:ind w:left="152" w:hanging="15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опрос;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 работа;</w:t>
            </w:r>
          </w:p>
        </w:tc>
      </w:tr>
    </w:tbl>
    <w:p w:rsidR="00C65C7D" w:rsidRPr="00541829" w:rsidRDefault="00C65C7D" w:rsidP="00C65C7D">
      <w:pPr>
        <w:autoSpaceDE w:val="0"/>
        <w:autoSpaceDN w:val="0"/>
        <w:spacing w:after="0" w:line="14" w:lineRule="exact"/>
      </w:pPr>
    </w:p>
    <w:p w:rsidR="00C65C7D" w:rsidRPr="00541829" w:rsidRDefault="00C65C7D" w:rsidP="00C65C7D">
      <w:pPr>
        <w:sectPr w:rsidR="00C65C7D" w:rsidRPr="00541829" w:rsidSect="00AD0974">
          <w:pgSz w:w="16840" w:h="11900" w:orient="landscape"/>
          <w:pgMar w:top="664" w:right="284" w:bottom="556" w:left="642" w:header="720" w:footer="720" w:gutter="0"/>
          <w:cols w:space="720"/>
          <w:docGrid w:linePitch="360"/>
        </w:sectPr>
      </w:pPr>
    </w:p>
    <w:p w:rsidR="00C65C7D" w:rsidRPr="00541829" w:rsidRDefault="00C65C7D" w:rsidP="00C65C7D">
      <w:pPr>
        <w:autoSpaceDE w:val="0"/>
        <w:autoSpaceDN w:val="0"/>
        <w:spacing w:after="66" w:line="220" w:lineRule="exact"/>
      </w:pPr>
    </w:p>
    <w:tbl>
      <w:tblPr>
        <w:tblW w:w="16585" w:type="dxa"/>
        <w:tblInd w:w="-704" w:type="dxa"/>
        <w:tblLayout w:type="fixed"/>
        <w:tblLook w:val="04A0"/>
      </w:tblPr>
      <w:tblGrid>
        <w:gridCol w:w="425"/>
        <w:gridCol w:w="3403"/>
        <w:gridCol w:w="850"/>
        <w:gridCol w:w="1418"/>
        <w:gridCol w:w="1701"/>
        <w:gridCol w:w="1276"/>
        <w:gridCol w:w="7512"/>
      </w:tblGrid>
      <w:tr w:rsidR="00C65C7D" w:rsidRPr="00541829" w:rsidTr="00AD0974">
        <w:trPr>
          <w:trHeight w:hRule="exact" w:val="147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jc w:val="center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25.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Конструирование робота.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/>
              <w:ind w:left="152" w:hanging="15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опрос;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 работа;</w:t>
            </w:r>
          </w:p>
        </w:tc>
      </w:tr>
      <w:tr w:rsidR="00C65C7D" w:rsidRPr="00541829" w:rsidTr="00AD0974">
        <w:trPr>
          <w:trHeight w:hRule="exact" w:val="147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jc w:val="center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26.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62" w:lineRule="auto"/>
              <w:ind w:left="72" w:right="864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Составление алгоритма действий робота.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78" w:lineRule="auto"/>
              <w:ind w:left="152" w:hanging="15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опрос;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 работа;</w:t>
            </w:r>
          </w:p>
        </w:tc>
      </w:tr>
      <w:tr w:rsidR="00C65C7D" w:rsidRPr="00541829" w:rsidTr="00AD0974">
        <w:trPr>
          <w:trHeight w:hRule="exact" w:val="147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8" w:after="0" w:line="230" w:lineRule="auto"/>
              <w:jc w:val="center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27.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8" w:after="0" w:line="262" w:lineRule="auto"/>
              <w:ind w:left="72" w:right="115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Программирование, тестирование робота.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8" w:after="0" w:line="230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8" w:after="0" w:line="230" w:lineRule="auto"/>
              <w:ind w:left="7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8" w:after="0" w:line="230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8" w:after="0"/>
              <w:ind w:left="152" w:hanging="15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опрос;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 работа;</w:t>
            </w:r>
          </w:p>
        </w:tc>
      </w:tr>
      <w:tr w:rsidR="00C65C7D" w:rsidRPr="00541829" w:rsidTr="00AD0974">
        <w:trPr>
          <w:trHeight w:hRule="exact" w:val="147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jc w:val="center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28.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62" w:lineRule="auto"/>
              <w:ind w:left="72" w:right="288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Преобразование конструкции робота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/>
              <w:ind w:left="152" w:hanging="15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опрос;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 работа;</w:t>
            </w:r>
          </w:p>
        </w:tc>
      </w:tr>
      <w:tr w:rsidR="00C65C7D" w:rsidRPr="00541829" w:rsidTr="00AD0974">
        <w:trPr>
          <w:trHeight w:hRule="exact" w:val="147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jc w:val="center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29.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/>
              <w:ind w:left="72" w:right="144"/>
              <w:rPr>
                <w:lang w:val="ru-RU"/>
              </w:rPr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Работа с доступной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информацией в Интернете и на цифровых носителях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информации.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/>
              <w:ind w:left="152" w:hanging="15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опрос;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 работа;</w:t>
            </w:r>
          </w:p>
        </w:tc>
      </w:tr>
      <w:tr w:rsidR="00C65C7D" w:rsidRPr="00541829" w:rsidTr="00AD0974">
        <w:trPr>
          <w:trHeight w:hRule="exact" w:val="180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jc w:val="center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30.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81" w:lineRule="auto"/>
              <w:ind w:left="72" w:right="144"/>
              <w:rPr>
                <w:lang w:val="ru-RU"/>
              </w:rPr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Электронные и медиаресурсы в художественно-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конструкторской, проектной, предметной преобразующей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деятельности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/>
              <w:ind w:left="152" w:hanging="15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опрос;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 работа;</w:t>
            </w:r>
          </w:p>
        </w:tc>
      </w:tr>
      <w:tr w:rsidR="00C65C7D" w:rsidRPr="00541829" w:rsidTr="00AD0974">
        <w:trPr>
          <w:trHeight w:hRule="exact" w:val="147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jc w:val="center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31.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62" w:lineRule="auto"/>
              <w:ind w:left="72" w:right="144"/>
              <w:rPr>
                <w:lang w:val="ru-RU"/>
              </w:rPr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Работа с готовыми цифровыми материалами.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78" w:lineRule="auto"/>
              <w:ind w:left="152" w:hanging="15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опрос;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 работа;</w:t>
            </w:r>
          </w:p>
        </w:tc>
      </w:tr>
      <w:tr w:rsidR="00C65C7D" w:rsidRPr="00541829" w:rsidTr="00AD0974">
        <w:trPr>
          <w:trHeight w:hRule="exact" w:val="147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jc w:val="center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32.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71" w:lineRule="auto"/>
              <w:ind w:left="72" w:right="144"/>
              <w:rPr>
                <w:lang w:val="ru-RU"/>
              </w:rPr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Поиск дополнительной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информации по тематике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творческих и проектных работ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/>
              <w:ind w:left="152" w:hanging="15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опрос;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 работа;</w:t>
            </w:r>
          </w:p>
        </w:tc>
      </w:tr>
      <w:tr w:rsidR="00C65C7D" w:rsidRPr="00541829" w:rsidTr="00AD0974">
        <w:trPr>
          <w:trHeight w:hRule="exact" w:val="147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jc w:val="center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33.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71" w:lineRule="auto"/>
              <w:ind w:left="72" w:right="432"/>
              <w:rPr>
                <w:lang w:val="ru-RU"/>
              </w:rPr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Использование рисунков из ресурса компьютера в </w:t>
            </w:r>
            <w:r w:rsidRPr="00541829">
              <w:rPr>
                <w:lang w:val="ru-RU"/>
              </w:rPr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оформлении изделий и др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/>
              <w:ind w:left="152" w:hanging="15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опрос; </w:t>
            </w:r>
            <w:r w:rsidRPr="00541829">
              <w:br/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Практическая работа;</w:t>
            </w:r>
          </w:p>
        </w:tc>
      </w:tr>
      <w:tr w:rsidR="00C65C7D" w:rsidRPr="00541829" w:rsidTr="00AD0974">
        <w:trPr>
          <w:trHeight w:hRule="exact" w:val="155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jc w:val="center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34.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71" w:lineRule="auto"/>
              <w:ind w:left="72" w:right="576"/>
              <w:rPr>
                <w:lang w:val="ru-RU"/>
              </w:rPr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Создание презентаций в программе </w:t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PowerPoint</w:t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 или другой.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2"/>
              <w:rPr>
                <w:lang w:val="ru-RU"/>
              </w:rPr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  <w:rPr>
                <w:lang w:val="ru-RU"/>
              </w:rPr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jc w:val="center"/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/>
              <w:ind w:left="152" w:hanging="152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</w:t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Контроль знаний</w:t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;</w:t>
            </w:r>
          </w:p>
        </w:tc>
      </w:tr>
    </w:tbl>
    <w:p w:rsidR="00C65C7D" w:rsidRPr="00541829" w:rsidRDefault="00C65C7D" w:rsidP="00C65C7D">
      <w:pPr>
        <w:autoSpaceDE w:val="0"/>
        <w:autoSpaceDN w:val="0"/>
        <w:spacing w:after="0" w:line="14" w:lineRule="exact"/>
      </w:pPr>
    </w:p>
    <w:tbl>
      <w:tblPr>
        <w:tblW w:w="0" w:type="auto"/>
        <w:tblInd w:w="-704" w:type="dxa"/>
        <w:tblLayout w:type="fixed"/>
        <w:tblLook w:val="04A0"/>
      </w:tblPr>
      <w:tblGrid>
        <w:gridCol w:w="3828"/>
        <w:gridCol w:w="850"/>
        <w:gridCol w:w="1418"/>
        <w:gridCol w:w="2977"/>
        <w:gridCol w:w="6662"/>
      </w:tblGrid>
      <w:tr w:rsidR="00C65C7D" w:rsidRPr="00541829" w:rsidTr="00AD0974">
        <w:trPr>
          <w:trHeight w:hRule="exact" w:val="79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62" w:lineRule="auto"/>
              <w:ind w:left="70"/>
              <w:rPr>
                <w:lang w:val="ru-RU"/>
              </w:rPr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Б</w:t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ЩЕЕ КОЛИЧЕСТВО ЧАСОВ ПО ПРОГРАММЕ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rPr>
                <w:lang w:val="ru-RU"/>
              </w:rPr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>
            <w:pPr>
              <w:autoSpaceDE w:val="0"/>
              <w:autoSpaceDN w:val="0"/>
              <w:spacing w:before="96" w:after="0" w:line="233" w:lineRule="auto"/>
              <w:ind w:left="70"/>
              <w:rPr>
                <w:lang w:val="ru-RU"/>
              </w:rPr>
            </w:pP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</w:t>
            </w:r>
            <w:r w:rsidRPr="00541829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65C7D" w:rsidRPr="00541829" w:rsidRDefault="00C65C7D" w:rsidP="00AD0974"/>
        </w:tc>
      </w:tr>
    </w:tbl>
    <w:p w:rsidR="00C65C7D" w:rsidRDefault="00C65C7D" w:rsidP="00C65C7D">
      <w:pPr>
        <w:rPr>
          <w:lang w:val="ru-RU"/>
        </w:rPr>
      </w:pPr>
    </w:p>
    <w:p w:rsidR="00C65C7D" w:rsidRDefault="00C65C7D" w:rsidP="00C65C7D">
      <w:pPr>
        <w:rPr>
          <w:lang w:val="ru-RU"/>
        </w:rPr>
      </w:pPr>
    </w:p>
    <w:p w:rsidR="00C65C7D" w:rsidRDefault="00C65C7D" w:rsidP="00C65C7D">
      <w:pPr>
        <w:rPr>
          <w:lang w:val="ru-RU"/>
        </w:rPr>
      </w:pPr>
    </w:p>
    <w:p w:rsidR="00C65C7D" w:rsidRPr="00541829" w:rsidRDefault="00C65C7D" w:rsidP="00C65C7D">
      <w:pPr>
        <w:autoSpaceDE w:val="0"/>
        <w:autoSpaceDN w:val="0"/>
        <w:spacing w:after="66" w:line="220" w:lineRule="exact"/>
      </w:pPr>
    </w:p>
    <w:p w:rsidR="00C65C7D" w:rsidRPr="00541829" w:rsidRDefault="00C65C7D" w:rsidP="00C65C7D">
      <w:pPr>
        <w:autoSpaceDE w:val="0"/>
        <w:autoSpaceDN w:val="0"/>
        <w:spacing w:after="0" w:line="14" w:lineRule="exact"/>
      </w:pPr>
    </w:p>
    <w:p w:rsidR="00C65C7D" w:rsidRPr="00541829" w:rsidRDefault="00C65C7D" w:rsidP="00C65C7D">
      <w:pPr>
        <w:sectPr w:rsidR="00C65C7D" w:rsidRPr="00541829" w:rsidSect="00AD0974">
          <w:pgSz w:w="16840" w:h="11900" w:orient="landscape"/>
          <w:pgMar w:top="664" w:right="284" w:bottom="556" w:left="1440" w:header="720" w:footer="720" w:gutter="0"/>
          <w:cols w:space="720"/>
          <w:docGrid w:linePitch="360"/>
        </w:sectPr>
      </w:pPr>
    </w:p>
    <w:p w:rsidR="00C65C7D" w:rsidRDefault="00C65C7D" w:rsidP="00C65C7D">
      <w:pPr>
        <w:autoSpaceDE w:val="0"/>
        <w:autoSpaceDN w:val="0"/>
        <w:spacing w:after="78" w:line="220" w:lineRule="exact"/>
      </w:pPr>
    </w:p>
    <w:p w:rsidR="00C65C7D" w:rsidRDefault="00C65C7D" w:rsidP="00C65C7D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C65C7D" w:rsidRDefault="00C65C7D" w:rsidP="00C65C7D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C65C7D" w:rsidRPr="00E94B5E" w:rsidRDefault="00C65C7D" w:rsidP="00C65C7D">
      <w:pPr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Технология, 4 класс/Роговцева Н.И., Богданова Н.В., Шипилова Н.В. и др., Акционерное общество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«Издательство «Просвещение»; </w:t>
      </w:r>
      <w:r w:rsidRPr="00E94B5E">
        <w:rPr>
          <w:lang w:val="ru-RU"/>
        </w:rPr>
        <w:br/>
      </w:r>
    </w:p>
    <w:p w:rsidR="00C65C7D" w:rsidRPr="00E94B5E" w:rsidRDefault="00C65C7D" w:rsidP="00C65C7D">
      <w:pPr>
        <w:autoSpaceDE w:val="0"/>
        <w:autoSpaceDN w:val="0"/>
        <w:spacing w:before="262" w:after="0" w:line="230" w:lineRule="auto"/>
        <w:rPr>
          <w:lang w:val="ru-RU"/>
        </w:rPr>
      </w:pPr>
      <w:r w:rsidRPr="00E94B5E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C65C7D" w:rsidRPr="00E94B5E" w:rsidRDefault="00C65C7D" w:rsidP="00C65C7D">
      <w:pPr>
        <w:autoSpaceDE w:val="0"/>
        <w:autoSpaceDN w:val="0"/>
        <w:spacing w:before="166" w:after="0" w:line="230" w:lineRule="auto"/>
        <w:rPr>
          <w:lang w:val="ru-RU"/>
        </w:rPr>
      </w:pP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Методические рекомендации и поурочное планирование</w:t>
      </w:r>
    </w:p>
    <w:p w:rsidR="00C65C7D" w:rsidRPr="00E94B5E" w:rsidRDefault="00C65C7D" w:rsidP="00C65C7D">
      <w:pPr>
        <w:autoSpaceDE w:val="0"/>
        <w:autoSpaceDN w:val="0"/>
        <w:spacing w:before="264" w:after="0" w:line="230" w:lineRule="auto"/>
        <w:rPr>
          <w:lang w:val="ru-RU"/>
        </w:rPr>
      </w:pPr>
      <w:r w:rsidRPr="00E94B5E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C65C7D" w:rsidRPr="00E94B5E" w:rsidRDefault="00C65C7D" w:rsidP="00C65C7D">
      <w:pPr>
        <w:autoSpaceDE w:val="0"/>
        <w:autoSpaceDN w:val="0"/>
        <w:spacing w:before="168" w:after="0"/>
        <w:ind w:right="4752"/>
        <w:rPr>
          <w:lang w:val="ru-RU"/>
        </w:rPr>
      </w:pP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E94B5E">
        <w:rPr>
          <w:lang w:val="ru-RU"/>
        </w:rPr>
        <w:br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infourok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E94B5E">
        <w:rPr>
          <w:lang w:val="ru-RU"/>
        </w:rPr>
        <w:br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Единая коллекция цифровых образовательных ресурсов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C65C7D" w:rsidRPr="00E94B5E" w:rsidRDefault="00C65C7D" w:rsidP="00C65C7D">
      <w:pPr>
        <w:rPr>
          <w:lang w:val="ru-RU"/>
        </w:rPr>
        <w:sectPr w:rsidR="00C65C7D" w:rsidRPr="00E94B5E" w:rsidSect="00AD0974">
          <w:pgSz w:w="16840" w:h="11900" w:orient="landscape"/>
          <w:pgMar w:top="666" w:right="298" w:bottom="650" w:left="1440" w:header="720" w:footer="720" w:gutter="0"/>
          <w:cols w:space="720"/>
          <w:docGrid w:linePitch="360"/>
        </w:sectPr>
      </w:pPr>
    </w:p>
    <w:p w:rsidR="00C65C7D" w:rsidRPr="00E94B5E" w:rsidRDefault="00C65C7D" w:rsidP="00C65C7D">
      <w:pPr>
        <w:autoSpaceDE w:val="0"/>
        <w:autoSpaceDN w:val="0"/>
        <w:spacing w:after="78" w:line="220" w:lineRule="exact"/>
        <w:rPr>
          <w:lang w:val="ru-RU"/>
        </w:rPr>
      </w:pPr>
    </w:p>
    <w:p w:rsidR="00C65C7D" w:rsidRPr="00E94B5E" w:rsidRDefault="00C65C7D" w:rsidP="00C65C7D">
      <w:pPr>
        <w:autoSpaceDE w:val="0"/>
        <w:autoSpaceDN w:val="0"/>
        <w:spacing w:after="0" w:line="230" w:lineRule="auto"/>
        <w:rPr>
          <w:lang w:val="ru-RU"/>
        </w:rPr>
      </w:pPr>
      <w:r w:rsidRPr="00E94B5E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C65C7D" w:rsidRPr="00E94B5E" w:rsidRDefault="00C65C7D" w:rsidP="00C65C7D">
      <w:pPr>
        <w:autoSpaceDE w:val="0"/>
        <w:autoSpaceDN w:val="0"/>
        <w:spacing w:before="346" w:after="0" w:line="230" w:lineRule="auto"/>
        <w:rPr>
          <w:lang w:val="ru-RU"/>
        </w:rPr>
      </w:pPr>
      <w:r w:rsidRPr="00E94B5E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C65C7D" w:rsidRPr="00E94B5E" w:rsidRDefault="00C65C7D" w:rsidP="00C65C7D">
      <w:pPr>
        <w:autoSpaceDE w:val="0"/>
        <w:autoSpaceDN w:val="0"/>
        <w:spacing w:before="166" w:after="0" w:line="286" w:lineRule="auto"/>
        <w:ind w:right="1152"/>
        <w:rPr>
          <w:lang w:val="ru-RU"/>
        </w:rPr>
      </w:pP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таблиц для нач. шк. «Технология. Обработка бумаги и картона-1» </w:t>
      </w:r>
      <w:r w:rsidRPr="00E94B5E">
        <w:rPr>
          <w:lang w:val="ru-RU"/>
        </w:rPr>
        <w:br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таблиц для нач. шк. «Технология. Обработка бумаги и картона-2» </w:t>
      </w:r>
      <w:r w:rsidRPr="00E94B5E">
        <w:rPr>
          <w:lang w:val="ru-RU"/>
        </w:rPr>
        <w:br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таблиц для нач. шк. «Технология. Обработка природного материала и пластика» Комплект таблиц для нач. шк. «Технология. Обработка ткани» </w:t>
      </w:r>
      <w:r w:rsidRPr="00E94B5E">
        <w:rPr>
          <w:lang w:val="ru-RU"/>
        </w:rPr>
        <w:br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таблиц для нач. шк. «Технология. Организация рабочего места» </w:t>
      </w:r>
      <w:r w:rsidRPr="00E94B5E">
        <w:rPr>
          <w:lang w:val="ru-RU"/>
        </w:rPr>
        <w:br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Коллекция «Бумага и картон» (демонстрационная) </w:t>
      </w:r>
      <w:r w:rsidRPr="00E94B5E">
        <w:rPr>
          <w:lang w:val="ru-RU"/>
        </w:rPr>
        <w:br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Коллекция «Бумага и картон» (раздаточная) </w:t>
      </w:r>
      <w:r w:rsidRPr="00E94B5E">
        <w:rPr>
          <w:lang w:val="ru-RU"/>
        </w:rPr>
        <w:br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Коллекция «Лен» (нач. шк.)</w:t>
      </w:r>
      <w:r w:rsidRPr="00E94B5E">
        <w:rPr>
          <w:lang w:val="ru-RU"/>
        </w:rPr>
        <w:br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Коллекция «Хлопок» (нач. шк.) </w:t>
      </w:r>
      <w:r w:rsidRPr="00E94B5E">
        <w:rPr>
          <w:lang w:val="ru-RU"/>
        </w:rPr>
        <w:br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 xml:space="preserve">Коллекция «Шерсть» (нач. шк.) </w:t>
      </w:r>
      <w:r w:rsidRPr="00E94B5E">
        <w:rPr>
          <w:lang w:val="ru-RU"/>
        </w:rPr>
        <w:br/>
      </w:r>
      <w:r w:rsidRPr="00E94B5E">
        <w:rPr>
          <w:rFonts w:ascii="Times New Roman" w:eastAsia="Times New Roman" w:hAnsi="Times New Roman"/>
          <w:color w:val="000000"/>
          <w:sz w:val="24"/>
          <w:lang w:val="ru-RU"/>
        </w:rPr>
        <w:t>Коллекция промышленных образцов тканей, ниток и фурнитуры</w:t>
      </w:r>
    </w:p>
    <w:p w:rsidR="00C65C7D" w:rsidRPr="00A41409" w:rsidRDefault="00C65C7D" w:rsidP="00C65C7D">
      <w:pPr>
        <w:autoSpaceDE w:val="0"/>
        <w:autoSpaceDN w:val="0"/>
        <w:spacing w:before="262" w:after="0" w:line="230" w:lineRule="auto"/>
        <w:rPr>
          <w:lang w:val="ru-RU"/>
        </w:rPr>
      </w:pPr>
    </w:p>
    <w:p w:rsidR="000B1E10" w:rsidRPr="00C65C7D" w:rsidRDefault="000B1E10">
      <w:pPr>
        <w:rPr>
          <w:lang w:val="ru-RU"/>
        </w:rPr>
      </w:pPr>
    </w:p>
    <w:sectPr w:rsidR="000B1E10" w:rsidRPr="00C65C7D" w:rsidSect="00AD0974">
      <w:pgSz w:w="16840" w:h="1190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26AA" w:rsidRDefault="001D26AA" w:rsidP="00955F49">
      <w:pPr>
        <w:spacing w:after="0" w:line="240" w:lineRule="auto"/>
      </w:pPr>
      <w:r>
        <w:separator/>
      </w:r>
    </w:p>
  </w:endnote>
  <w:endnote w:type="continuationSeparator" w:id="1">
    <w:p w:rsidR="001D26AA" w:rsidRDefault="001D26AA" w:rsidP="00955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26AA" w:rsidRDefault="001D26AA" w:rsidP="00955F49">
      <w:pPr>
        <w:spacing w:after="0" w:line="240" w:lineRule="auto"/>
      </w:pPr>
      <w:r>
        <w:separator/>
      </w:r>
    </w:p>
  </w:footnote>
  <w:footnote w:type="continuationSeparator" w:id="1">
    <w:p w:rsidR="001D26AA" w:rsidRDefault="001D26AA" w:rsidP="00955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65C7D"/>
    <w:rsid w:val="000B1E10"/>
    <w:rsid w:val="001D26AA"/>
    <w:rsid w:val="00202010"/>
    <w:rsid w:val="003A5CD7"/>
    <w:rsid w:val="004003D7"/>
    <w:rsid w:val="004F3446"/>
    <w:rsid w:val="00555D34"/>
    <w:rsid w:val="007C6C3A"/>
    <w:rsid w:val="008A02AB"/>
    <w:rsid w:val="00942AF9"/>
    <w:rsid w:val="00955F49"/>
    <w:rsid w:val="009B5622"/>
    <w:rsid w:val="009E13EA"/>
    <w:rsid w:val="009E34B9"/>
    <w:rsid w:val="00A940C6"/>
    <w:rsid w:val="00A95956"/>
    <w:rsid w:val="00AD0974"/>
    <w:rsid w:val="00AF7996"/>
    <w:rsid w:val="00C27FBB"/>
    <w:rsid w:val="00C65671"/>
    <w:rsid w:val="00C65C7D"/>
    <w:rsid w:val="00CB2028"/>
    <w:rsid w:val="00F55D42"/>
    <w:rsid w:val="00F60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5C7D"/>
    <w:rPr>
      <w:rFonts w:eastAsiaTheme="minorEastAsia"/>
      <w:lang w:val="en-US"/>
    </w:rPr>
  </w:style>
  <w:style w:type="paragraph" w:styleId="1">
    <w:name w:val="heading 1"/>
    <w:basedOn w:val="a1"/>
    <w:next w:val="a1"/>
    <w:link w:val="10"/>
    <w:uiPriority w:val="9"/>
    <w:qFormat/>
    <w:rsid w:val="00C65C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C65C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C65C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C65C7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C65C7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C65C7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C65C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C65C7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C65C7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C65C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C65C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C65C7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C65C7D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C65C7D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C65C7D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C65C7D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C65C7D"/>
    <w:rPr>
      <w:rFonts w:asciiTheme="majorHAnsi" w:eastAsiaTheme="majorEastAsia" w:hAnsiTheme="majorHAnsi" w:cstheme="majorBidi"/>
      <w:color w:val="4F81BD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C65C7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5">
    <w:name w:val="header"/>
    <w:basedOn w:val="a1"/>
    <w:link w:val="a6"/>
    <w:uiPriority w:val="99"/>
    <w:unhideWhenUsed/>
    <w:rsid w:val="00C65C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C65C7D"/>
    <w:rPr>
      <w:rFonts w:eastAsiaTheme="minorEastAsia"/>
      <w:lang w:val="en-US"/>
    </w:rPr>
  </w:style>
  <w:style w:type="paragraph" w:styleId="a7">
    <w:name w:val="footer"/>
    <w:basedOn w:val="a1"/>
    <w:link w:val="a8"/>
    <w:uiPriority w:val="99"/>
    <w:unhideWhenUsed/>
    <w:rsid w:val="00C65C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C65C7D"/>
    <w:rPr>
      <w:rFonts w:eastAsiaTheme="minorEastAsia"/>
      <w:lang w:val="en-US"/>
    </w:rPr>
  </w:style>
  <w:style w:type="paragraph" w:styleId="a9">
    <w:name w:val="No Spacing"/>
    <w:uiPriority w:val="1"/>
    <w:qFormat/>
    <w:rsid w:val="00C65C7D"/>
    <w:pPr>
      <w:spacing w:after="0" w:line="240" w:lineRule="auto"/>
    </w:pPr>
    <w:rPr>
      <w:rFonts w:eastAsiaTheme="minorEastAsia"/>
      <w:lang w:val="en-US"/>
    </w:rPr>
  </w:style>
  <w:style w:type="paragraph" w:styleId="aa">
    <w:name w:val="Title"/>
    <w:basedOn w:val="a1"/>
    <w:next w:val="a1"/>
    <w:link w:val="ab"/>
    <w:uiPriority w:val="10"/>
    <w:qFormat/>
    <w:rsid w:val="00C65C7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C65C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c">
    <w:name w:val="Subtitle"/>
    <w:basedOn w:val="a1"/>
    <w:next w:val="a1"/>
    <w:link w:val="ad"/>
    <w:uiPriority w:val="11"/>
    <w:qFormat/>
    <w:rsid w:val="00C65C7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C65C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e">
    <w:name w:val="List Paragraph"/>
    <w:basedOn w:val="a1"/>
    <w:uiPriority w:val="34"/>
    <w:qFormat/>
    <w:rsid w:val="00C65C7D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C65C7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C65C7D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C65C7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C65C7D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C65C7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C65C7D"/>
    <w:rPr>
      <w:rFonts w:eastAsiaTheme="minorEastAsia"/>
      <w:sz w:val="16"/>
      <w:szCs w:val="16"/>
      <w:lang w:val="en-US"/>
    </w:rPr>
  </w:style>
  <w:style w:type="paragraph" w:styleId="af1">
    <w:name w:val="List"/>
    <w:basedOn w:val="a1"/>
    <w:uiPriority w:val="99"/>
    <w:unhideWhenUsed/>
    <w:rsid w:val="00C65C7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C65C7D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C65C7D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C65C7D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C65C7D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C65C7D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C65C7D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C65C7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C65C7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C65C7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C65C7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C65C7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C65C7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4">
    <w:name w:val="Текст макроса Знак"/>
    <w:basedOn w:val="a2"/>
    <w:link w:val="af3"/>
    <w:uiPriority w:val="99"/>
    <w:rsid w:val="00C65C7D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C65C7D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C65C7D"/>
    <w:rPr>
      <w:rFonts w:eastAsiaTheme="minorEastAsia"/>
      <w:i/>
      <w:iCs/>
      <w:color w:val="000000" w:themeColor="text1"/>
      <w:lang w:val="en-US"/>
    </w:rPr>
  </w:style>
  <w:style w:type="paragraph" w:styleId="af5">
    <w:name w:val="caption"/>
    <w:basedOn w:val="a1"/>
    <w:next w:val="a1"/>
    <w:uiPriority w:val="35"/>
    <w:semiHidden/>
    <w:unhideWhenUsed/>
    <w:qFormat/>
    <w:rsid w:val="00C65C7D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C65C7D"/>
    <w:rPr>
      <w:b/>
      <w:bCs/>
    </w:rPr>
  </w:style>
  <w:style w:type="character" w:styleId="af7">
    <w:name w:val="Emphasis"/>
    <w:basedOn w:val="a2"/>
    <w:uiPriority w:val="20"/>
    <w:qFormat/>
    <w:rsid w:val="00C65C7D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C65C7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C65C7D"/>
    <w:rPr>
      <w:rFonts w:eastAsiaTheme="minorEastAsia"/>
      <w:b/>
      <w:bCs/>
      <w:i/>
      <w:iCs/>
      <w:color w:val="4F81BD" w:themeColor="accent1"/>
      <w:lang w:val="en-US"/>
    </w:rPr>
  </w:style>
  <w:style w:type="character" w:styleId="afa">
    <w:name w:val="Subtle Emphasis"/>
    <w:basedOn w:val="a2"/>
    <w:uiPriority w:val="19"/>
    <w:qFormat/>
    <w:rsid w:val="00C65C7D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C65C7D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C65C7D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C65C7D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C65C7D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C65C7D"/>
    <w:pPr>
      <w:outlineLvl w:val="9"/>
    </w:pPr>
  </w:style>
  <w:style w:type="table" w:styleId="aff0">
    <w:name w:val="Table Grid"/>
    <w:basedOn w:val="a3"/>
    <w:uiPriority w:val="59"/>
    <w:rsid w:val="00C65C7D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3"/>
    <w:uiPriority w:val="60"/>
    <w:rsid w:val="00C65C7D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3"/>
    <w:uiPriority w:val="60"/>
    <w:rsid w:val="00C65C7D"/>
    <w:pPr>
      <w:spacing w:after="0" w:line="240" w:lineRule="auto"/>
    </w:pPr>
    <w:rPr>
      <w:rFonts w:eastAsiaTheme="minorEastAsia"/>
      <w:color w:val="365F91" w:themeColor="accen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C65C7D"/>
    <w:pPr>
      <w:spacing w:after="0" w:line="240" w:lineRule="auto"/>
    </w:pPr>
    <w:rPr>
      <w:rFonts w:eastAsiaTheme="minorEastAsia"/>
      <w:color w:val="943634" w:themeColor="accent2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C65C7D"/>
    <w:pPr>
      <w:spacing w:after="0" w:line="240" w:lineRule="auto"/>
    </w:pPr>
    <w:rPr>
      <w:rFonts w:eastAsiaTheme="minorEastAsia"/>
      <w:color w:val="76923C" w:themeColor="accent3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C65C7D"/>
    <w:pPr>
      <w:spacing w:after="0" w:line="240" w:lineRule="auto"/>
    </w:pPr>
    <w:rPr>
      <w:rFonts w:eastAsiaTheme="minorEastAsia"/>
      <w:color w:val="5F497A" w:themeColor="accent4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C65C7D"/>
    <w:pPr>
      <w:spacing w:after="0" w:line="240" w:lineRule="auto"/>
    </w:pPr>
    <w:rPr>
      <w:rFonts w:eastAsiaTheme="minorEastAsia"/>
      <w:color w:val="31849B" w:themeColor="accent5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C65C7D"/>
    <w:pPr>
      <w:spacing w:after="0" w:line="240" w:lineRule="auto"/>
    </w:pPr>
    <w:rPr>
      <w:rFonts w:eastAsiaTheme="minorEastAsia"/>
      <w:color w:val="E36C0A" w:themeColor="accent6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2">
    <w:name w:val="Светлый список1"/>
    <w:basedOn w:val="a3"/>
    <w:uiPriority w:val="61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0">
    <w:name w:val="Светлый список - Акцент 11"/>
    <w:basedOn w:val="a3"/>
    <w:uiPriority w:val="61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13">
    <w:name w:val="Светлая сетка1"/>
    <w:basedOn w:val="a3"/>
    <w:uiPriority w:val="62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1">
    <w:name w:val="Светлая сетка - Акцент 11"/>
    <w:basedOn w:val="a3"/>
    <w:uiPriority w:val="62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10">
    <w:name w:val="Средняя заливка 11"/>
    <w:basedOn w:val="a3"/>
    <w:uiPriority w:val="63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uiPriority w:val="63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0">
    <w:name w:val="Средняя заливка 21"/>
    <w:basedOn w:val="a3"/>
    <w:uiPriority w:val="64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uiPriority w:val="64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">
    <w:name w:val="Средний список 11"/>
    <w:basedOn w:val="a3"/>
    <w:uiPriority w:val="65"/>
    <w:rsid w:val="00C65C7D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3"/>
    <w:uiPriority w:val="65"/>
    <w:rsid w:val="00C65C7D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65C7D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65C7D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65C7D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65C7D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65C7D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11">
    <w:name w:val="Средний список 21"/>
    <w:basedOn w:val="a3"/>
    <w:uiPriority w:val="66"/>
    <w:rsid w:val="00C65C7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3"/>
    <w:uiPriority w:val="66"/>
    <w:rsid w:val="00C65C7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65C7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65C7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65C7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65C7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65C7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2">
    <w:name w:val="Средняя сетка 11"/>
    <w:basedOn w:val="a3"/>
    <w:uiPriority w:val="67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12">
    <w:name w:val="Средняя сетка 21"/>
    <w:basedOn w:val="a3"/>
    <w:uiPriority w:val="68"/>
    <w:rsid w:val="00C65C7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3"/>
    <w:uiPriority w:val="68"/>
    <w:rsid w:val="00C65C7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65C7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65C7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65C7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65C7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65C7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3"/>
    <w:uiPriority w:val="69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65C7D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14">
    <w:name w:val="Темный список1"/>
    <w:basedOn w:val="a3"/>
    <w:uiPriority w:val="70"/>
    <w:rsid w:val="00C65C7D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3"/>
    <w:uiPriority w:val="70"/>
    <w:rsid w:val="00C65C7D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65C7D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65C7D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65C7D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65C7D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65C7D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15">
    <w:name w:val="Цветная заливка1"/>
    <w:basedOn w:val="a3"/>
    <w:uiPriority w:val="71"/>
    <w:rsid w:val="00C65C7D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3"/>
    <w:uiPriority w:val="71"/>
    <w:rsid w:val="00C65C7D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65C7D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65C7D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65C7D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65C7D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65C7D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6">
    <w:name w:val="Цветной список1"/>
    <w:basedOn w:val="a3"/>
    <w:uiPriority w:val="72"/>
    <w:rsid w:val="00C65C7D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2">
    <w:name w:val="Colorful List Accent 1"/>
    <w:basedOn w:val="a3"/>
    <w:uiPriority w:val="72"/>
    <w:rsid w:val="00C65C7D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65C7D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65C7D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65C7D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65C7D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65C7D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17">
    <w:name w:val="Цветная сетка1"/>
    <w:basedOn w:val="a3"/>
    <w:uiPriority w:val="73"/>
    <w:rsid w:val="00C65C7D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3">
    <w:name w:val="Colorful Grid Accent 1"/>
    <w:basedOn w:val="a3"/>
    <w:uiPriority w:val="73"/>
    <w:rsid w:val="00C65C7D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65C7D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65C7D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65C7D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65C7D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65C7D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113">
    <w:name w:val="Заголовок 11"/>
    <w:basedOn w:val="a1"/>
    <w:uiPriority w:val="1"/>
    <w:qFormat/>
    <w:rsid w:val="00C65C7D"/>
    <w:pPr>
      <w:widowControl w:val="0"/>
      <w:autoSpaceDE w:val="0"/>
      <w:autoSpaceDN w:val="0"/>
      <w:spacing w:after="0" w:line="240" w:lineRule="auto"/>
      <w:ind w:left="287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18">
    <w:name w:val="Заголовок №1_"/>
    <w:basedOn w:val="a2"/>
    <w:link w:val="19"/>
    <w:rsid w:val="00C65C7D"/>
    <w:rPr>
      <w:rFonts w:ascii="Times New Roman" w:eastAsia="Times New Roman" w:hAnsi="Times New Roman" w:cs="Times New Roman"/>
      <w:b/>
      <w:bCs/>
    </w:rPr>
  </w:style>
  <w:style w:type="character" w:customStyle="1" w:styleId="aff1">
    <w:name w:val="Основной текст_"/>
    <w:basedOn w:val="a2"/>
    <w:link w:val="1a"/>
    <w:rsid w:val="00C65C7D"/>
    <w:rPr>
      <w:rFonts w:ascii="Times New Roman" w:eastAsia="Times New Roman" w:hAnsi="Times New Roman" w:cs="Times New Roman"/>
    </w:rPr>
  </w:style>
  <w:style w:type="character" w:customStyle="1" w:styleId="aff2">
    <w:name w:val="Подпись к таблице_"/>
    <w:basedOn w:val="a2"/>
    <w:link w:val="aff3"/>
    <w:rsid w:val="00C65C7D"/>
    <w:rPr>
      <w:rFonts w:ascii="Times New Roman" w:eastAsia="Times New Roman" w:hAnsi="Times New Roman" w:cs="Times New Roman"/>
      <w:sz w:val="20"/>
      <w:szCs w:val="20"/>
    </w:rPr>
  </w:style>
  <w:style w:type="character" w:customStyle="1" w:styleId="aff4">
    <w:name w:val="Другое_"/>
    <w:basedOn w:val="a2"/>
    <w:link w:val="aff5"/>
    <w:rsid w:val="00C65C7D"/>
    <w:rPr>
      <w:rFonts w:ascii="Times New Roman" w:eastAsia="Times New Roman" w:hAnsi="Times New Roman" w:cs="Times New Roman"/>
    </w:rPr>
  </w:style>
  <w:style w:type="paragraph" w:customStyle="1" w:styleId="19">
    <w:name w:val="Заголовок №1"/>
    <w:basedOn w:val="a1"/>
    <w:link w:val="18"/>
    <w:rsid w:val="00C65C7D"/>
    <w:pPr>
      <w:widowControl w:val="0"/>
      <w:spacing w:after="80" w:line="293" w:lineRule="auto"/>
      <w:outlineLvl w:val="0"/>
    </w:pPr>
    <w:rPr>
      <w:rFonts w:ascii="Times New Roman" w:eastAsia="Times New Roman" w:hAnsi="Times New Roman" w:cs="Times New Roman"/>
      <w:b/>
      <w:bCs/>
      <w:lang w:val="ru-RU"/>
    </w:rPr>
  </w:style>
  <w:style w:type="paragraph" w:customStyle="1" w:styleId="1a">
    <w:name w:val="Основной текст1"/>
    <w:basedOn w:val="a1"/>
    <w:link w:val="aff1"/>
    <w:rsid w:val="00C65C7D"/>
    <w:pPr>
      <w:widowControl w:val="0"/>
      <w:spacing w:after="80" w:line="293" w:lineRule="auto"/>
    </w:pPr>
    <w:rPr>
      <w:rFonts w:ascii="Times New Roman" w:eastAsia="Times New Roman" w:hAnsi="Times New Roman" w:cs="Times New Roman"/>
      <w:lang w:val="ru-RU"/>
    </w:rPr>
  </w:style>
  <w:style w:type="paragraph" w:customStyle="1" w:styleId="aff3">
    <w:name w:val="Подпись к таблице"/>
    <w:basedOn w:val="a1"/>
    <w:link w:val="aff2"/>
    <w:rsid w:val="00C65C7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customStyle="1" w:styleId="aff5">
    <w:name w:val="Другое"/>
    <w:basedOn w:val="a1"/>
    <w:link w:val="aff4"/>
    <w:rsid w:val="00C65C7D"/>
    <w:pPr>
      <w:widowControl w:val="0"/>
      <w:spacing w:after="80" w:line="293" w:lineRule="auto"/>
    </w:pPr>
    <w:rPr>
      <w:rFonts w:ascii="Times New Roman" w:eastAsia="Times New Roman" w:hAnsi="Times New Roman" w:cs="Times New Roman"/>
      <w:lang w:val="ru-RU"/>
    </w:rPr>
  </w:style>
  <w:style w:type="paragraph" w:styleId="aff6">
    <w:name w:val="Balloon Text"/>
    <w:basedOn w:val="a1"/>
    <w:link w:val="aff7"/>
    <w:uiPriority w:val="99"/>
    <w:semiHidden/>
    <w:unhideWhenUsed/>
    <w:rsid w:val="004F3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basedOn w:val="a2"/>
    <w:link w:val="aff6"/>
    <w:uiPriority w:val="99"/>
    <w:semiHidden/>
    <w:rsid w:val="004F3446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29</Pages>
  <Words>6318</Words>
  <Characters>36013</Characters>
  <Application>Microsoft Office Word</Application>
  <DocSecurity>0</DocSecurity>
  <Lines>300</Lines>
  <Paragraphs>84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</vt:lpstr>
      <vt:lpstr>    РАБОЧАЯ ПРОГРАММА (ID 1181855)</vt:lpstr>
    </vt:vector>
  </TitlesOfParts>
  <Company/>
  <LinksUpToDate>false</LinksUpToDate>
  <CharactersWithSpaces>42247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2022-11-10T21:15:00Z</cp:lastPrinted>
  <dcterms:created xsi:type="dcterms:W3CDTF">2022-11-03T15:54:00Z</dcterms:created>
  <dcterms:modified xsi:type="dcterms:W3CDTF">2023-01-24T15:51:00Z</dcterms:modified>
</cp:coreProperties>
</file>